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663" w:rsidRDefault="00670663">
      <w:pPr>
        <w:autoSpaceDE w:val="0"/>
        <w:autoSpaceDN w:val="0"/>
        <w:spacing w:after="78" w:line="220" w:lineRule="exact"/>
      </w:pPr>
    </w:p>
    <w:p w:rsidR="00670663" w:rsidRPr="00CC29FF" w:rsidRDefault="00CC29FF">
      <w:pPr>
        <w:autoSpaceDE w:val="0"/>
        <w:autoSpaceDN w:val="0"/>
        <w:spacing w:after="0" w:line="230" w:lineRule="auto"/>
        <w:ind w:left="792"/>
        <w:rPr>
          <w:lang w:val="ru-RU"/>
        </w:rPr>
      </w:pPr>
      <w:r w:rsidRPr="00CC29FF">
        <w:rPr>
          <w:rFonts w:ascii="Times New Roman" w:eastAsia="Times New Roman" w:hAnsi="Times New Roman"/>
          <w:b/>
          <w:color w:val="000000"/>
          <w:sz w:val="24"/>
          <w:lang w:val="ru-RU"/>
        </w:rPr>
        <w:t>МИНИСТЕРСТВО ПРОСВЕЩЕНИЯ РОССИЙСКОЙ ФЕДЕРАЦИИ</w:t>
      </w:r>
    </w:p>
    <w:p w:rsidR="00670663" w:rsidRPr="00CC29FF" w:rsidRDefault="00CC29FF">
      <w:pPr>
        <w:autoSpaceDE w:val="0"/>
        <w:autoSpaceDN w:val="0"/>
        <w:spacing w:before="670" w:after="0" w:line="230" w:lineRule="auto"/>
        <w:ind w:left="720"/>
        <w:rPr>
          <w:lang w:val="ru-RU"/>
        </w:rPr>
      </w:pPr>
      <w:r w:rsidRPr="00CC29FF">
        <w:rPr>
          <w:rFonts w:ascii="Times New Roman" w:eastAsia="Times New Roman" w:hAnsi="Times New Roman"/>
          <w:color w:val="000000"/>
          <w:sz w:val="24"/>
          <w:lang w:val="ru-RU"/>
        </w:rPr>
        <w:t>Министерство образования и молодежной политики Свердловской области</w:t>
      </w:r>
    </w:p>
    <w:p w:rsidR="00670663" w:rsidRPr="00CC29FF" w:rsidRDefault="00CC29FF">
      <w:pPr>
        <w:autoSpaceDE w:val="0"/>
        <w:autoSpaceDN w:val="0"/>
        <w:spacing w:before="670" w:after="0" w:line="230" w:lineRule="auto"/>
        <w:ind w:right="3460"/>
        <w:jc w:val="right"/>
        <w:rPr>
          <w:lang w:val="ru-RU"/>
        </w:rPr>
      </w:pPr>
      <w:r w:rsidRPr="00CC29FF">
        <w:rPr>
          <w:rFonts w:ascii="Times New Roman" w:eastAsia="Times New Roman" w:hAnsi="Times New Roman"/>
          <w:color w:val="000000"/>
          <w:sz w:val="24"/>
          <w:lang w:val="ru-RU"/>
        </w:rPr>
        <w:t>Управление образования КГО</w:t>
      </w:r>
    </w:p>
    <w:p w:rsidR="00670663" w:rsidRPr="00CC29FF" w:rsidRDefault="00CC29FF">
      <w:pPr>
        <w:autoSpaceDE w:val="0"/>
        <w:autoSpaceDN w:val="0"/>
        <w:spacing w:before="670" w:after="1436" w:line="230" w:lineRule="auto"/>
        <w:ind w:right="4068"/>
        <w:jc w:val="right"/>
        <w:rPr>
          <w:lang w:val="ru-RU"/>
        </w:rPr>
      </w:pPr>
      <w:r w:rsidRPr="00CC29FF">
        <w:rPr>
          <w:rFonts w:ascii="Times New Roman" w:eastAsia="Times New Roman" w:hAnsi="Times New Roman"/>
          <w:color w:val="000000"/>
          <w:sz w:val="24"/>
          <w:lang w:val="ru-RU"/>
        </w:rPr>
        <w:t>МАОУ СОШ № 1</w:t>
      </w:r>
    </w:p>
    <w:p w:rsidR="00670663" w:rsidRPr="00CC29FF" w:rsidRDefault="00670663">
      <w:pPr>
        <w:rPr>
          <w:lang w:val="ru-RU"/>
        </w:rPr>
        <w:sectPr w:rsidR="00670663" w:rsidRPr="00CC29FF">
          <w:pgSz w:w="11900" w:h="16840"/>
          <w:pgMar w:top="298" w:right="878" w:bottom="296" w:left="1440" w:header="720" w:footer="720" w:gutter="0"/>
          <w:cols w:space="720" w:equalWidth="0">
            <w:col w:w="9582" w:space="0"/>
          </w:cols>
          <w:docGrid w:linePitch="360"/>
        </w:sectPr>
      </w:pPr>
    </w:p>
    <w:p w:rsidR="00670663" w:rsidRPr="00CC29FF" w:rsidRDefault="00CC29FF">
      <w:pPr>
        <w:autoSpaceDE w:val="0"/>
        <w:autoSpaceDN w:val="0"/>
        <w:spacing w:after="0" w:line="245" w:lineRule="auto"/>
        <w:ind w:left="2816" w:right="288"/>
        <w:rPr>
          <w:lang w:val="ru-RU"/>
        </w:rPr>
      </w:pPr>
      <w:r w:rsidRPr="00CC29FF">
        <w:rPr>
          <w:rFonts w:ascii="Times New Roman" w:eastAsia="Times New Roman" w:hAnsi="Times New Roman"/>
          <w:color w:val="000000"/>
          <w:w w:val="102"/>
          <w:sz w:val="20"/>
          <w:lang w:val="ru-RU"/>
        </w:rPr>
        <w:lastRenderedPageBreak/>
        <w:t xml:space="preserve">СОГЛАСОВАНО </w:t>
      </w:r>
      <w:r w:rsidRPr="00CC29FF">
        <w:rPr>
          <w:lang w:val="ru-RU"/>
        </w:rPr>
        <w:br/>
      </w:r>
      <w:r w:rsidRPr="00CC29FF">
        <w:rPr>
          <w:rFonts w:ascii="Times New Roman" w:eastAsia="Times New Roman" w:hAnsi="Times New Roman"/>
          <w:color w:val="000000"/>
          <w:w w:val="102"/>
          <w:sz w:val="20"/>
          <w:lang w:val="ru-RU"/>
        </w:rPr>
        <w:t xml:space="preserve">Педагогическим советом МАОУ </w:t>
      </w:r>
      <w:r w:rsidRPr="00CC29FF">
        <w:rPr>
          <w:lang w:val="ru-RU"/>
        </w:rPr>
        <w:br/>
      </w:r>
      <w:r w:rsidRPr="00CC29FF">
        <w:rPr>
          <w:rFonts w:ascii="Times New Roman" w:eastAsia="Times New Roman" w:hAnsi="Times New Roman"/>
          <w:color w:val="000000"/>
          <w:w w:val="102"/>
          <w:sz w:val="20"/>
          <w:lang w:val="ru-RU"/>
        </w:rPr>
        <w:t>СОШ №1</w:t>
      </w:r>
    </w:p>
    <w:p w:rsidR="00670663" w:rsidRPr="00CC29FF" w:rsidRDefault="00CC29FF">
      <w:pPr>
        <w:autoSpaceDE w:val="0"/>
        <w:autoSpaceDN w:val="0"/>
        <w:spacing w:before="182" w:after="0" w:line="230" w:lineRule="auto"/>
        <w:ind w:right="1756"/>
        <w:jc w:val="right"/>
        <w:rPr>
          <w:lang w:val="ru-RU"/>
        </w:rPr>
      </w:pPr>
      <w:r w:rsidRPr="00CC29FF">
        <w:rPr>
          <w:rFonts w:ascii="Times New Roman" w:eastAsia="Times New Roman" w:hAnsi="Times New Roman"/>
          <w:color w:val="000000"/>
          <w:w w:val="102"/>
          <w:sz w:val="20"/>
          <w:lang w:val="ru-RU"/>
        </w:rPr>
        <w:t>______________</w:t>
      </w:r>
    </w:p>
    <w:p w:rsidR="00670663" w:rsidRPr="00EF3E77" w:rsidRDefault="00EF3E77">
      <w:pPr>
        <w:autoSpaceDE w:val="0"/>
        <w:autoSpaceDN w:val="0"/>
        <w:spacing w:before="182" w:after="0" w:line="245" w:lineRule="auto"/>
        <w:ind w:left="2736" w:right="1872"/>
        <w:jc w:val="center"/>
        <w:rPr>
          <w:sz w:val="18"/>
          <w:szCs w:val="18"/>
          <w:lang w:val="ru-RU"/>
        </w:rPr>
      </w:pPr>
      <w:r w:rsidRPr="00EF3E77">
        <w:rPr>
          <w:rFonts w:ascii="Times New Roman" w:eastAsia="Times New Roman" w:hAnsi="Times New Roman"/>
          <w:color w:val="000000"/>
          <w:w w:val="102"/>
          <w:sz w:val="18"/>
          <w:szCs w:val="18"/>
          <w:lang w:val="ru-RU"/>
        </w:rPr>
        <w:t>Протокол №9</w:t>
      </w:r>
      <w:r w:rsidR="00CC29FF" w:rsidRPr="00EF3E77">
        <w:rPr>
          <w:rFonts w:ascii="Times New Roman" w:eastAsia="Times New Roman" w:hAnsi="Times New Roman"/>
          <w:color w:val="000000"/>
          <w:w w:val="102"/>
          <w:sz w:val="18"/>
          <w:szCs w:val="18"/>
          <w:lang w:val="ru-RU"/>
        </w:rPr>
        <w:t xml:space="preserve"> </w:t>
      </w:r>
      <w:r w:rsidR="00CC29FF" w:rsidRPr="00EF3E77">
        <w:rPr>
          <w:sz w:val="18"/>
          <w:szCs w:val="18"/>
          <w:lang w:val="ru-RU"/>
        </w:rPr>
        <w:br/>
      </w:r>
      <w:r w:rsidRPr="00EF3E77">
        <w:rPr>
          <w:rFonts w:ascii="Times New Roman" w:eastAsia="Times New Roman" w:hAnsi="Times New Roman"/>
          <w:color w:val="000000"/>
          <w:w w:val="102"/>
          <w:sz w:val="18"/>
          <w:szCs w:val="18"/>
          <w:lang w:val="ru-RU"/>
        </w:rPr>
        <w:t>от "19</w:t>
      </w:r>
      <w:r w:rsidR="00CC29FF" w:rsidRPr="00EF3E77">
        <w:rPr>
          <w:rFonts w:ascii="Times New Roman" w:eastAsia="Times New Roman" w:hAnsi="Times New Roman"/>
          <w:color w:val="000000"/>
          <w:w w:val="102"/>
          <w:sz w:val="18"/>
          <w:szCs w:val="18"/>
          <w:lang w:val="ru-RU"/>
        </w:rPr>
        <w:t>" 06</w:t>
      </w:r>
      <w:r w:rsidRPr="00EF3E77">
        <w:rPr>
          <w:rFonts w:ascii="Times New Roman" w:eastAsia="Times New Roman" w:hAnsi="Times New Roman"/>
          <w:color w:val="000000"/>
          <w:w w:val="102"/>
          <w:sz w:val="18"/>
          <w:szCs w:val="18"/>
          <w:lang w:val="ru-RU"/>
        </w:rPr>
        <w:t>.23</w:t>
      </w:r>
      <w:r w:rsidR="00CC29FF" w:rsidRPr="00EF3E77">
        <w:rPr>
          <w:rFonts w:ascii="Times New Roman" w:eastAsia="Times New Roman" w:hAnsi="Times New Roman"/>
          <w:color w:val="000000"/>
          <w:w w:val="102"/>
          <w:sz w:val="18"/>
          <w:szCs w:val="18"/>
          <w:lang w:val="ru-RU"/>
        </w:rPr>
        <w:t xml:space="preserve">   г.</w:t>
      </w:r>
    </w:p>
    <w:p w:rsidR="00670663" w:rsidRPr="00EF3E77" w:rsidRDefault="00670663">
      <w:pPr>
        <w:rPr>
          <w:sz w:val="18"/>
          <w:szCs w:val="18"/>
          <w:lang w:val="ru-RU"/>
        </w:rPr>
        <w:sectPr w:rsidR="00670663" w:rsidRPr="00EF3E77">
          <w:type w:val="continuous"/>
          <w:pgSz w:w="11900" w:h="16840"/>
          <w:pgMar w:top="298" w:right="878" w:bottom="296" w:left="1440" w:header="720" w:footer="720" w:gutter="0"/>
          <w:cols w:num="2" w:space="720" w:equalWidth="0">
            <w:col w:w="6000" w:space="0"/>
            <w:col w:w="3582" w:space="0"/>
          </w:cols>
          <w:docGrid w:linePitch="360"/>
        </w:sectPr>
      </w:pPr>
    </w:p>
    <w:p w:rsidR="00670663" w:rsidRPr="00CC29FF" w:rsidRDefault="00CC29FF">
      <w:pPr>
        <w:autoSpaceDE w:val="0"/>
        <w:autoSpaceDN w:val="0"/>
        <w:spacing w:after="0" w:line="245" w:lineRule="auto"/>
        <w:ind w:left="332" w:right="720"/>
        <w:rPr>
          <w:lang w:val="ru-RU"/>
        </w:rPr>
      </w:pPr>
      <w:r w:rsidRPr="00CC29FF">
        <w:rPr>
          <w:rFonts w:ascii="Times New Roman" w:eastAsia="Times New Roman" w:hAnsi="Times New Roman"/>
          <w:color w:val="000000"/>
          <w:w w:val="102"/>
          <w:sz w:val="20"/>
          <w:lang w:val="ru-RU"/>
        </w:rPr>
        <w:lastRenderedPageBreak/>
        <w:t xml:space="preserve">УТВЕРЖДЕНО </w:t>
      </w:r>
      <w:r w:rsidRPr="00CC29FF">
        <w:rPr>
          <w:lang w:val="ru-RU"/>
        </w:rPr>
        <w:br/>
      </w:r>
      <w:r w:rsidRPr="00CC29FF">
        <w:rPr>
          <w:rFonts w:ascii="Times New Roman" w:eastAsia="Times New Roman" w:hAnsi="Times New Roman"/>
          <w:color w:val="000000"/>
          <w:w w:val="102"/>
          <w:sz w:val="20"/>
          <w:lang w:val="ru-RU"/>
        </w:rPr>
        <w:t>Директор МАОУ СОШ №1</w:t>
      </w:r>
    </w:p>
    <w:p w:rsidR="00670663" w:rsidRPr="00CC29FF" w:rsidRDefault="00CC29FF">
      <w:pPr>
        <w:autoSpaceDE w:val="0"/>
        <w:autoSpaceDN w:val="0"/>
        <w:spacing w:before="182" w:after="0" w:line="230" w:lineRule="auto"/>
        <w:ind w:left="332"/>
        <w:rPr>
          <w:lang w:val="ru-RU"/>
        </w:rPr>
      </w:pPr>
      <w:proofErr w:type="spellStart"/>
      <w:r w:rsidRPr="00CC29FF">
        <w:rPr>
          <w:rFonts w:ascii="Times New Roman" w:eastAsia="Times New Roman" w:hAnsi="Times New Roman"/>
          <w:color w:val="000000"/>
          <w:w w:val="102"/>
          <w:sz w:val="20"/>
          <w:lang w:val="ru-RU"/>
        </w:rPr>
        <w:t>Е.Н.Сафронова</w:t>
      </w:r>
      <w:proofErr w:type="spellEnd"/>
      <w:r w:rsidRPr="00CC29FF">
        <w:rPr>
          <w:rFonts w:ascii="Times New Roman" w:eastAsia="Times New Roman" w:hAnsi="Times New Roman"/>
          <w:color w:val="000000"/>
          <w:w w:val="102"/>
          <w:sz w:val="20"/>
          <w:lang w:val="ru-RU"/>
        </w:rPr>
        <w:t xml:space="preserve"> ______________</w:t>
      </w:r>
    </w:p>
    <w:p w:rsidR="00670663" w:rsidRPr="00EF3E77" w:rsidRDefault="00EF3E77">
      <w:pPr>
        <w:autoSpaceDE w:val="0"/>
        <w:autoSpaceDN w:val="0"/>
        <w:spacing w:before="182" w:after="1242" w:line="245" w:lineRule="auto"/>
        <w:ind w:left="332" w:right="1872"/>
        <w:rPr>
          <w:sz w:val="18"/>
          <w:szCs w:val="18"/>
          <w:lang w:val="ru-RU"/>
        </w:rPr>
      </w:pPr>
      <w:r w:rsidRPr="00EF3E77">
        <w:rPr>
          <w:rFonts w:ascii="Times New Roman" w:eastAsia="Times New Roman" w:hAnsi="Times New Roman"/>
          <w:color w:val="000000"/>
          <w:w w:val="102"/>
          <w:sz w:val="18"/>
          <w:szCs w:val="18"/>
          <w:lang w:val="ru-RU"/>
        </w:rPr>
        <w:t>Приказ №55/1</w:t>
      </w:r>
      <w:r w:rsidR="00CC29FF" w:rsidRPr="00EF3E77">
        <w:rPr>
          <w:rFonts w:ascii="Times New Roman" w:eastAsia="Times New Roman" w:hAnsi="Times New Roman"/>
          <w:color w:val="000000"/>
          <w:w w:val="102"/>
          <w:sz w:val="18"/>
          <w:szCs w:val="18"/>
          <w:lang w:val="ru-RU"/>
        </w:rPr>
        <w:t xml:space="preserve">-О </w:t>
      </w:r>
      <w:r w:rsidR="00CC29FF" w:rsidRPr="00EF3E77">
        <w:rPr>
          <w:sz w:val="18"/>
          <w:szCs w:val="18"/>
          <w:lang w:val="ru-RU"/>
        </w:rPr>
        <w:br/>
      </w:r>
      <w:r w:rsidR="00C06EA1">
        <w:rPr>
          <w:rFonts w:ascii="Times New Roman" w:eastAsia="Times New Roman" w:hAnsi="Times New Roman"/>
          <w:color w:val="000000"/>
          <w:w w:val="102"/>
          <w:sz w:val="18"/>
          <w:szCs w:val="18"/>
          <w:lang w:val="ru-RU"/>
        </w:rPr>
        <w:t>от "30</w:t>
      </w:r>
      <w:bookmarkStart w:id="0" w:name="_GoBack"/>
      <w:bookmarkEnd w:id="0"/>
      <w:r w:rsidR="00CC29FF" w:rsidRPr="00EF3E77">
        <w:rPr>
          <w:rFonts w:ascii="Times New Roman" w:eastAsia="Times New Roman" w:hAnsi="Times New Roman"/>
          <w:color w:val="000000"/>
          <w:w w:val="102"/>
          <w:sz w:val="18"/>
          <w:szCs w:val="18"/>
          <w:lang w:val="ru-RU"/>
        </w:rPr>
        <w:t>" 06</w:t>
      </w:r>
      <w:r>
        <w:rPr>
          <w:rFonts w:ascii="Times New Roman" w:eastAsia="Times New Roman" w:hAnsi="Times New Roman"/>
          <w:color w:val="000000"/>
          <w:w w:val="102"/>
          <w:sz w:val="18"/>
          <w:szCs w:val="18"/>
          <w:lang w:val="ru-RU"/>
        </w:rPr>
        <w:t>.</w:t>
      </w:r>
      <w:r w:rsidR="00CC29FF" w:rsidRPr="00EF3E77">
        <w:rPr>
          <w:rFonts w:ascii="Times New Roman" w:eastAsia="Times New Roman" w:hAnsi="Times New Roman"/>
          <w:color w:val="000000"/>
          <w:w w:val="102"/>
          <w:sz w:val="18"/>
          <w:szCs w:val="18"/>
          <w:lang w:val="ru-RU"/>
        </w:rPr>
        <w:t xml:space="preserve"> </w:t>
      </w:r>
      <w:r>
        <w:rPr>
          <w:rFonts w:ascii="Times New Roman" w:eastAsia="Times New Roman" w:hAnsi="Times New Roman"/>
          <w:color w:val="000000"/>
          <w:w w:val="102"/>
          <w:sz w:val="18"/>
          <w:szCs w:val="18"/>
          <w:lang w:val="ru-RU"/>
        </w:rPr>
        <w:t>23</w:t>
      </w:r>
      <w:r w:rsidR="00CC29FF" w:rsidRPr="00EF3E77">
        <w:rPr>
          <w:rFonts w:ascii="Times New Roman" w:eastAsia="Times New Roman" w:hAnsi="Times New Roman"/>
          <w:color w:val="000000"/>
          <w:w w:val="102"/>
          <w:sz w:val="18"/>
          <w:szCs w:val="18"/>
          <w:lang w:val="ru-RU"/>
        </w:rPr>
        <w:t xml:space="preserve"> г.</w:t>
      </w:r>
    </w:p>
    <w:p w:rsidR="00670663" w:rsidRPr="00CC29FF" w:rsidRDefault="00670663">
      <w:pPr>
        <w:rPr>
          <w:lang w:val="ru-RU"/>
        </w:rPr>
        <w:sectPr w:rsidR="00670663" w:rsidRPr="00CC29FF">
          <w:type w:val="nextColumn"/>
          <w:pgSz w:w="11900" w:h="16840"/>
          <w:pgMar w:top="298" w:right="878" w:bottom="296" w:left="1440" w:header="720" w:footer="720" w:gutter="0"/>
          <w:cols w:num="2" w:space="720" w:equalWidth="0">
            <w:col w:w="6000" w:space="0"/>
            <w:col w:w="3582" w:space="0"/>
          </w:cols>
          <w:docGrid w:linePitch="360"/>
        </w:sectPr>
      </w:pPr>
    </w:p>
    <w:p w:rsidR="00670663" w:rsidRPr="00CC29FF" w:rsidRDefault="00CC29FF">
      <w:pPr>
        <w:autoSpaceDE w:val="0"/>
        <w:autoSpaceDN w:val="0"/>
        <w:spacing w:after="0" w:line="262" w:lineRule="auto"/>
        <w:ind w:left="3024" w:right="3600"/>
        <w:jc w:val="center"/>
        <w:rPr>
          <w:lang w:val="ru-RU"/>
        </w:rPr>
      </w:pPr>
      <w:r w:rsidRPr="00CC29FF">
        <w:rPr>
          <w:rFonts w:ascii="Times New Roman" w:eastAsia="Times New Roman" w:hAnsi="Times New Roman"/>
          <w:b/>
          <w:color w:val="000000"/>
          <w:sz w:val="24"/>
          <w:lang w:val="ru-RU"/>
        </w:rPr>
        <w:lastRenderedPageBreak/>
        <w:t xml:space="preserve">РАБОЧАЯ ПРОГРАММА </w:t>
      </w:r>
      <w:r w:rsidRPr="00CC29FF">
        <w:rPr>
          <w:lang w:val="ru-RU"/>
        </w:rPr>
        <w:br/>
      </w:r>
      <w:r w:rsidRPr="00CC29FF">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CC29FF">
        <w:rPr>
          <w:rFonts w:ascii="Times New Roman" w:eastAsia="Times New Roman" w:hAnsi="Times New Roman"/>
          <w:b/>
          <w:color w:val="000000"/>
          <w:sz w:val="24"/>
          <w:lang w:val="ru-RU"/>
        </w:rPr>
        <w:t xml:space="preserve"> 2015078)</w:t>
      </w:r>
    </w:p>
    <w:p w:rsidR="00670663" w:rsidRPr="00CC29FF" w:rsidRDefault="00CC29FF">
      <w:pPr>
        <w:autoSpaceDE w:val="0"/>
        <w:autoSpaceDN w:val="0"/>
        <w:spacing w:before="166" w:after="0" w:line="262" w:lineRule="auto"/>
        <w:ind w:left="2304" w:right="2592"/>
        <w:jc w:val="center"/>
        <w:rPr>
          <w:lang w:val="ru-RU"/>
        </w:rPr>
      </w:pPr>
      <w:r w:rsidRPr="00CC29FF">
        <w:rPr>
          <w:rFonts w:ascii="Times New Roman" w:eastAsia="Times New Roman" w:hAnsi="Times New Roman"/>
          <w:color w:val="000000"/>
          <w:sz w:val="24"/>
          <w:lang w:val="ru-RU"/>
        </w:rPr>
        <w:t xml:space="preserve">учебного </w:t>
      </w:r>
      <w:proofErr w:type="gramStart"/>
      <w:r w:rsidRPr="00CC29FF">
        <w:rPr>
          <w:rFonts w:ascii="Times New Roman" w:eastAsia="Times New Roman" w:hAnsi="Times New Roman"/>
          <w:color w:val="000000"/>
          <w:sz w:val="24"/>
          <w:lang w:val="ru-RU"/>
        </w:rPr>
        <w:t>предмета</w:t>
      </w:r>
      <w:r w:rsidRPr="00CC29FF">
        <w:rPr>
          <w:lang w:val="ru-RU"/>
        </w:rPr>
        <w:br/>
      </w:r>
      <w:r w:rsidRPr="00CC29FF">
        <w:rPr>
          <w:rFonts w:ascii="Times New Roman" w:eastAsia="Times New Roman" w:hAnsi="Times New Roman"/>
          <w:color w:val="000000"/>
          <w:sz w:val="24"/>
          <w:lang w:val="ru-RU"/>
        </w:rPr>
        <w:t>«</w:t>
      </w:r>
      <w:proofErr w:type="gramEnd"/>
      <w:r w:rsidRPr="00CC29FF">
        <w:rPr>
          <w:rFonts w:ascii="Times New Roman" w:eastAsia="Times New Roman" w:hAnsi="Times New Roman"/>
          <w:color w:val="000000"/>
          <w:sz w:val="24"/>
          <w:lang w:val="ru-RU"/>
        </w:rPr>
        <w:t>Основы безопасности жизнедеятельности»</w:t>
      </w:r>
    </w:p>
    <w:p w:rsidR="00670663" w:rsidRPr="00CC29FF" w:rsidRDefault="00CC29FF">
      <w:pPr>
        <w:autoSpaceDE w:val="0"/>
        <w:autoSpaceDN w:val="0"/>
        <w:spacing w:before="670" w:after="0" w:line="262" w:lineRule="auto"/>
        <w:ind w:left="2304" w:right="2592"/>
        <w:jc w:val="center"/>
        <w:rPr>
          <w:lang w:val="ru-RU"/>
        </w:rPr>
      </w:pPr>
      <w:r w:rsidRPr="00CC29FF">
        <w:rPr>
          <w:rFonts w:ascii="Times New Roman" w:eastAsia="Times New Roman" w:hAnsi="Times New Roman"/>
          <w:color w:val="000000"/>
          <w:sz w:val="24"/>
          <w:lang w:val="ru-RU"/>
        </w:rPr>
        <w:t xml:space="preserve">для 9 класса основного общего образования </w:t>
      </w:r>
      <w:r w:rsidRPr="00CC29FF">
        <w:rPr>
          <w:lang w:val="ru-RU"/>
        </w:rPr>
        <w:br/>
      </w:r>
      <w:r w:rsidR="00EF3E77">
        <w:rPr>
          <w:rFonts w:ascii="Times New Roman" w:eastAsia="Times New Roman" w:hAnsi="Times New Roman"/>
          <w:color w:val="000000"/>
          <w:sz w:val="24"/>
          <w:lang w:val="ru-RU"/>
        </w:rPr>
        <w:t>на 2023-</w:t>
      </w:r>
      <w:proofErr w:type="gramStart"/>
      <w:r w:rsidR="00EF3E77">
        <w:rPr>
          <w:rFonts w:ascii="Times New Roman" w:eastAsia="Times New Roman" w:hAnsi="Times New Roman"/>
          <w:color w:val="000000"/>
          <w:sz w:val="24"/>
          <w:lang w:val="ru-RU"/>
        </w:rPr>
        <w:t>2024</w:t>
      </w:r>
      <w:r w:rsidRPr="00CC29FF">
        <w:rPr>
          <w:rFonts w:ascii="Times New Roman" w:eastAsia="Times New Roman" w:hAnsi="Times New Roman"/>
          <w:color w:val="000000"/>
          <w:sz w:val="24"/>
          <w:lang w:val="ru-RU"/>
        </w:rPr>
        <w:t xml:space="preserve">  учебный</w:t>
      </w:r>
      <w:proofErr w:type="gramEnd"/>
      <w:r w:rsidRPr="00CC29FF">
        <w:rPr>
          <w:rFonts w:ascii="Times New Roman" w:eastAsia="Times New Roman" w:hAnsi="Times New Roman"/>
          <w:color w:val="000000"/>
          <w:sz w:val="24"/>
          <w:lang w:val="ru-RU"/>
        </w:rPr>
        <w:t xml:space="preserve"> год</w:t>
      </w:r>
    </w:p>
    <w:p w:rsidR="00670663" w:rsidRPr="00CC29FF" w:rsidRDefault="00CC29FF">
      <w:pPr>
        <w:autoSpaceDE w:val="0"/>
        <w:autoSpaceDN w:val="0"/>
        <w:spacing w:before="2112" w:after="0" w:line="262" w:lineRule="auto"/>
        <w:ind w:left="6176" w:hanging="1392"/>
        <w:rPr>
          <w:lang w:val="ru-RU"/>
        </w:rPr>
      </w:pPr>
      <w:r w:rsidRPr="00CC29FF">
        <w:rPr>
          <w:rFonts w:ascii="Times New Roman" w:eastAsia="Times New Roman" w:hAnsi="Times New Roman"/>
          <w:color w:val="000000"/>
          <w:sz w:val="24"/>
          <w:lang w:val="ru-RU"/>
        </w:rPr>
        <w:t xml:space="preserve">Составитель: Ташкинова Татьяна Михайловна </w:t>
      </w:r>
      <w:r w:rsidRPr="00CC29FF">
        <w:rPr>
          <w:lang w:val="ru-RU"/>
        </w:rPr>
        <w:br/>
      </w:r>
      <w:r w:rsidRPr="00CC29FF">
        <w:rPr>
          <w:rFonts w:ascii="Times New Roman" w:eastAsia="Times New Roman" w:hAnsi="Times New Roman"/>
          <w:color w:val="000000"/>
          <w:sz w:val="24"/>
          <w:lang w:val="ru-RU"/>
        </w:rPr>
        <w:t>преподаватель организатор ОБЖ</w:t>
      </w:r>
    </w:p>
    <w:p w:rsidR="00670663" w:rsidRPr="00CC29FF" w:rsidRDefault="00EF3E77" w:rsidP="00EF3E77">
      <w:pPr>
        <w:autoSpaceDE w:val="0"/>
        <w:autoSpaceDN w:val="0"/>
        <w:spacing w:before="2830" w:after="0" w:line="230" w:lineRule="auto"/>
        <w:ind w:right="4198"/>
        <w:jc w:val="right"/>
        <w:rPr>
          <w:lang w:val="ru-RU"/>
        </w:rPr>
        <w:sectPr w:rsidR="00670663" w:rsidRPr="00CC29FF">
          <w:type w:val="continuous"/>
          <w:pgSz w:w="11900" w:h="16840"/>
          <w:pgMar w:top="298" w:right="878" w:bottom="296" w:left="1440" w:header="720" w:footer="720" w:gutter="0"/>
          <w:cols w:space="720" w:equalWidth="0">
            <w:col w:w="9582" w:space="0"/>
          </w:cols>
          <w:docGrid w:linePitch="360"/>
        </w:sectPr>
      </w:pPr>
      <w:r>
        <w:rPr>
          <w:rFonts w:ascii="Times New Roman" w:eastAsia="Times New Roman" w:hAnsi="Times New Roman"/>
          <w:color w:val="000000"/>
          <w:sz w:val="24"/>
          <w:lang w:val="ru-RU"/>
        </w:rPr>
        <w:t>Кировград 2023</w:t>
      </w:r>
    </w:p>
    <w:p w:rsidR="00670663" w:rsidRPr="00CC29FF" w:rsidRDefault="00670663">
      <w:pPr>
        <w:rPr>
          <w:lang w:val="ru-RU"/>
        </w:rPr>
        <w:sectPr w:rsidR="00670663" w:rsidRPr="00CC29FF">
          <w:pgSz w:w="11900" w:h="16840"/>
          <w:pgMar w:top="1440" w:right="1440" w:bottom="1440" w:left="1440" w:header="720" w:footer="720" w:gutter="0"/>
          <w:cols w:space="720" w:equalWidth="0">
            <w:col w:w="9582" w:space="0"/>
          </w:cols>
          <w:docGrid w:linePitch="360"/>
        </w:sectPr>
      </w:pPr>
    </w:p>
    <w:p w:rsidR="00670663" w:rsidRPr="00CC29FF" w:rsidRDefault="00CC29FF">
      <w:pPr>
        <w:autoSpaceDE w:val="0"/>
        <w:autoSpaceDN w:val="0"/>
        <w:spacing w:after="0" w:line="230" w:lineRule="auto"/>
        <w:rPr>
          <w:lang w:val="ru-RU"/>
        </w:rPr>
      </w:pPr>
      <w:r w:rsidRPr="00CC29FF">
        <w:rPr>
          <w:rFonts w:ascii="Times New Roman" w:eastAsia="Times New Roman" w:hAnsi="Times New Roman"/>
          <w:b/>
          <w:color w:val="000000"/>
          <w:sz w:val="24"/>
          <w:lang w:val="ru-RU"/>
        </w:rPr>
        <w:lastRenderedPageBreak/>
        <w:t>ПОЯСНИТЕЛЬНАЯ ЗАПИСКА</w:t>
      </w:r>
    </w:p>
    <w:p w:rsidR="00670663" w:rsidRPr="00CC29FF" w:rsidRDefault="00CC29FF">
      <w:pPr>
        <w:autoSpaceDE w:val="0"/>
        <w:autoSpaceDN w:val="0"/>
        <w:spacing w:before="346" w:after="0" w:line="286" w:lineRule="auto"/>
        <w:ind w:firstLine="180"/>
        <w:rPr>
          <w:lang w:val="ru-RU"/>
        </w:rPr>
      </w:pPr>
      <w:r w:rsidRPr="00CC29FF">
        <w:rPr>
          <w:rFonts w:ascii="Times New Roman" w:eastAsia="Times New Roman" w:hAnsi="Times New Roman"/>
          <w:color w:val="000000"/>
          <w:sz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670663" w:rsidRPr="00CC29FF" w:rsidRDefault="00CC29FF">
      <w:pPr>
        <w:tabs>
          <w:tab w:val="left" w:pos="180"/>
        </w:tabs>
        <w:autoSpaceDE w:val="0"/>
        <w:autoSpaceDN w:val="0"/>
        <w:spacing w:before="192" w:after="0" w:line="286" w:lineRule="auto"/>
        <w:ind w:right="144"/>
        <w:rPr>
          <w:lang w:val="ru-RU"/>
        </w:rPr>
      </w:pPr>
      <w:r w:rsidRPr="00CC29FF">
        <w:rPr>
          <w:lang w:val="ru-RU"/>
        </w:rPr>
        <w:tab/>
      </w:r>
      <w:r w:rsidRPr="00CC29FF">
        <w:rPr>
          <w:rFonts w:ascii="Times New Roman" w:eastAsia="Times New Roman" w:hAnsi="Times New Roman"/>
          <w:color w:val="000000"/>
          <w:sz w:val="24"/>
          <w:lang w:val="ru-RU"/>
        </w:rPr>
        <w:t xml:space="preserve">Настоящая Программа обеспечивает: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ясное понимание обучающимися современных проблем безопасности и формирование у </w:t>
      </w:r>
      <w:r w:rsidRPr="00CC29FF">
        <w:rPr>
          <w:lang w:val="ru-RU"/>
        </w:rPr>
        <w:br/>
      </w:r>
      <w:r w:rsidRPr="00CC29FF">
        <w:rPr>
          <w:rFonts w:ascii="Times New Roman" w:eastAsia="Times New Roman" w:hAnsi="Times New Roman"/>
          <w:color w:val="000000"/>
          <w:sz w:val="24"/>
          <w:lang w:val="ru-RU"/>
        </w:rPr>
        <w:t xml:space="preserve">подрастающего поколения базового уровня культуры безопасного поведения;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возможность выработки и закрепления у обучающихся умений и навыков, необходимых для последующей жизни;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выработку практико-ориентированных компетенций, соответствующих потребностям </w:t>
      </w:r>
      <w:r w:rsidRPr="00CC29FF">
        <w:rPr>
          <w:lang w:val="ru-RU"/>
        </w:rPr>
        <w:br/>
      </w:r>
      <w:r w:rsidRPr="00CC29FF">
        <w:rPr>
          <w:rFonts w:ascii="Times New Roman" w:eastAsia="Times New Roman" w:hAnsi="Times New Roman"/>
          <w:color w:val="000000"/>
          <w:sz w:val="24"/>
          <w:lang w:val="ru-RU"/>
        </w:rPr>
        <w:t xml:space="preserve">современности;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реализацию оптимального баланса </w:t>
      </w:r>
      <w:proofErr w:type="spellStart"/>
      <w:r w:rsidRPr="00CC29FF">
        <w:rPr>
          <w:rFonts w:ascii="Times New Roman" w:eastAsia="Times New Roman" w:hAnsi="Times New Roman"/>
          <w:color w:val="000000"/>
          <w:sz w:val="24"/>
          <w:lang w:val="ru-RU"/>
        </w:rPr>
        <w:t>межпредметных</w:t>
      </w:r>
      <w:proofErr w:type="spellEnd"/>
      <w:r w:rsidRPr="00CC29FF">
        <w:rPr>
          <w:rFonts w:ascii="Times New Roman" w:eastAsia="Times New Roman" w:hAnsi="Times New Roman"/>
          <w:color w:val="000000"/>
          <w:sz w:val="24"/>
          <w:lang w:val="ru-RU"/>
        </w:rPr>
        <w:t xml:space="preserve"> связей и их разумное </w:t>
      </w:r>
      <w:proofErr w:type="spellStart"/>
      <w:r w:rsidRPr="00CC29FF">
        <w:rPr>
          <w:rFonts w:ascii="Times New Roman" w:eastAsia="Times New Roman" w:hAnsi="Times New Roman"/>
          <w:color w:val="000000"/>
          <w:sz w:val="24"/>
          <w:lang w:val="ru-RU"/>
        </w:rPr>
        <w:t>взаимодополнение</w:t>
      </w:r>
      <w:proofErr w:type="spellEnd"/>
      <w:r w:rsidRPr="00CC29FF">
        <w:rPr>
          <w:rFonts w:ascii="Times New Roman" w:eastAsia="Times New Roman" w:hAnsi="Times New Roman"/>
          <w:color w:val="000000"/>
          <w:sz w:val="24"/>
          <w:lang w:val="ru-RU"/>
        </w:rPr>
        <w:t>, способствующее формированию практических умений и навыков.</w:t>
      </w:r>
    </w:p>
    <w:p w:rsidR="00670663" w:rsidRPr="00CC29FF" w:rsidRDefault="00CC29FF">
      <w:pPr>
        <w:tabs>
          <w:tab w:val="left" w:pos="180"/>
        </w:tabs>
        <w:autoSpaceDE w:val="0"/>
        <w:autoSpaceDN w:val="0"/>
        <w:spacing w:before="190" w:after="0" w:line="288" w:lineRule="auto"/>
        <w:rPr>
          <w:lang w:val="ru-RU"/>
        </w:rPr>
      </w:pPr>
      <w:r w:rsidRPr="00CC29FF">
        <w:rPr>
          <w:lang w:val="ru-RU"/>
        </w:rPr>
        <w:tab/>
      </w:r>
      <w:r w:rsidRPr="00CC29FF">
        <w:rPr>
          <w:rFonts w:ascii="Times New Roman" w:eastAsia="Times New Roman" w:hAnsi="Times New Roman"/>
          <w:color w:val="000000"/>
          <w:sz w:val="24"/>
          <w:lang w:val="ru-RU"/>
        </w:rPr>
        <w:t xml:space="preserve">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r w:rsidRPr="00CC29FF">
        <w:rPr>
          <w:lang w:val="ru-RU"/>
        </w:rPr>
        <w:tab/>
      </w:r>
      <w:r w:rsidRPr="00CC29FF">
        <w:rPr>
          <w:rFonts w:ascii="Times New Roman" w:eastAsia="Times New Roman" w:hAnsi="Times New Roman"/>
          <w:color w:val="000000"/>
          <w:sz w:val="24"/>
          <w:lang w:val="ru-RU"/>
        </w:rPr>
        <w:t xml:space="preserve">модуль № 2 «Безопасность в быту»;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3 «Безопасность на транспорте»;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4 «Безопасность в общественных местах»;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5 «Безопасность в природной среде»;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6 «Здоровье и как его сохранить. Основы медицинских знаний»;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7 «Безопасность в социуме»;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8 «Безопасность в информационном пространстве»;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модуль № 9 «Основы противодействия экстремизму и терроризму»; </w:t>
      </w:r>
      <w:r w:rsidRPr="00CC29FF">
        <w:rPr>
          <w:lang w:val="ru-RU"/>
        </w:rPr>
        <w:br/>
      </w:r>
      <w:r w:rsidRPr="00CC29FF">
        <w:rPr>
          <w:lang w:val="ru-RU"/>
        </w:rPr>
        <w:tab/>
      </w:r>
      <w:r w:rsidRPr="00CC29FF">
        <w:rPr>
          <w:rFonts w:ascii="Times New Roman" w:eastAsia="Times New Roman" w:hAnsi="Times New Roman"/>
          <w:color w:val="000000"/>
          <w:sz w:val="24"/>
          <w:lang w:val="ru-RU"/>
        </w:rPr>
        <w:t>модуль № 10 «Взаимодействие личности, общества и государства в обеспечении безопасности жизни и здоровья населения».</w:t>
      </w:r>
    </w:p>
    <w:p w:rsidR="00670663" w:rsidRPr="00CC29FF" w:rsidRDefault="00CC29FF">
      <w:pPr>
        <w:autoSpaceDE w:val="0"/>
        <w:autoSpaceDN w:val="0"/>
        <w:spacing w:before="190" w:after="0" w:line="283" w:lineRule="auto"/>
        <w:ind w:firstLine="180"/>
        <w:rPr>
          <w:lang w:val="ru-RU"/>
        </w:rPr>
      </w:pPr>
      <w:r w:rsidRPr="00CC29FF">
        <w:rPr>
          <w:rFonts w:ascii="Times New Roman" w:eastAsia="Times New Roman" w:hAnsi="Times New Roman"/>
          <w:color w:val="000000"/>
          <w:sz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w:t>
      </w:r>
      <w:proofErr w:type="spellStart"/>
      <w:proofErr w:type="gramStart"/>
      <w:r w:rsidRPr="00CC29FF">
        <w:rPr>
          <w:rFonts w:ascii="Times New Roman" w:eastAsia="Times New Roman" w:hAnsi="Times New Roman"/>
          <w:color w:val="000000"/>
          <w:sz w:val="24"/>
          <w:lang w:val="ru-RU"/>
        </w:rPr>
        <w:t>жизнедеятельности:«</w:t>
      </w:r>
      <w:proofErr w:type="gramEnd"/>
      <w:r w:rsidRPr="00CC29FF">
        <w:rPr>
          <w:rFonts w:ascii="Times New Roman" w:eastAsia="Times New Roman" w:hAnsi="Times New Roman"/>
          <w:color w:val="000000"/>
          <w:sz w:val="24"/>
          <w:lang w:val="ru-RU"/>
        </w:rPr>
        <w:t>предвидеть</w:t>
      </w:r>
      <w:proofErr w:type="spellEnd"/>
      <w:r w:rsidRPr="00CC29FF">
        <w:rPr>
          <w:rFonts w:ascii="Times New Roman" w:eastAsia="Times New Roman" w:hAnsi="Times New Roman"/>
          <w:color w:val="000000"/>
          <w:sz w:val="24"/>
          <w:lang w:val="ru-RU"/>
        </w:rPr>
        <w:t xml:space="preserve">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670663" w:rsidRPr="00CC29FF" w:rsidRDefault="00CC29FF">
      <w:pPr>
        <w:tabs>
          <w:tab w:val="left" w:pos="180"/>
        </w:tabs>
        <w:autoSpaceDE w:val="0"/>
        <w:autoSpaceDN w:val="0"/>
        <w:spacing w:before="190" w:after="0" w:line="262" w:lineRule="auto"/>
        <w:ind w:right="720"/>
        <w:rPr>
          <w:lang w:val="ru-RU"/>
        </w:rPr>
      </w:pPr>
      <w:r w:rsidRPr="00CC29FF">
        <w:rPr>
          <w:lang w:val="ru-RU"/>
        </w:rPr>
        <w:tab/>
      </w:r>
      <w:r w:rsidRPr="00CC29FF">
        <w:rPr>
          <w:rFonts w:ascii="Times New Roman" w:eastAsia="Times New Roman" w:hAnsi="Times New Roman"/>
          <w:b/>
          <w:color w:val="000000"/>
          <w:sz w:val="24"/>
          <w:lang w:val="ru-RU"/>
        </w:rPr>
        <w:t>ОБЩАЯ ХАРАКТЕРИСТИКА УЧЕБНОГО ПРЕДМЕТА «ОСНОВЫ БЕЗОПАСНОСТИ ЖИЗНЕДЕЯТЕЛЬНОСТИ»</w:t>
      </w:r>
    </w:p>
    <w:p w:rsidR="00670663" w:rsidRPr="00CC29FF" w:rsidRDefault="00CC29FF">
      <w:pPr>
        <w:autoSpaceDE w:val="0"/>
        <w:autoSpaceDN w:val="0"/>
        <w:spacing w:before="190" w:after="0" w:line="230" w:lineRule="auto"/>
        <w:ind w:left="180"/>
        <w:rPr>
          <w:lang w:val="ru-RU"/>
        </w:rPr>
      </w:pPr>
      <w:r w:rsidRPr="00CC29FF">
        <w:rPr>
          <w:rFonts w:ascii="Times New Roman" w:eastAsia="Times New Roman" w:hAnsi="Times New Roman"/>
          <w:color w:val="000000"/>
          <w:sz w:val="24"/>
          <w:lang w:val="ru-RU"/>
        </w:rPr>
        <w:t>Появлению учебного предмета ОБЖ способствовали колоссальные по масштабам и последствиям</w:t>
      </w:r>
    </w:p>
    <w:p w:rsidR="00670663" w:rsidRPr="00CC29FF" w:rsidRDefault="00670663">
      <w:pPr>
        <w:rPr>
          <w:lang w:val="ru-RU"/>
        </w:rPr>
        <w:sectPr w:rsidR="00670663" w:rsidRPr="00CC29FF">
          <w:pgSz w:w="11900" w:h="16840"/>
          <w:pgMar w:top="298" w:right="650" w:bottom="324" w:left="666" w:header="720" w:footer="720" w:gutter="0"/>
          <w:cols w:space="720" w:equalWidth="0">
            <w:col w:w="10584"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autoSpaceDE w:val="0"/>
        <w:autoSpaceDN w:val="0"/>
        <w:spacing w:after="0" w:line="283" w:lineRule="auto"/>
        <w:ind w:right="144"/>
        <w:rPr>
          <w:lang w:val="ru-RU"/>
        </w:rPr>
      </w:pPr>
      <w:r w:rsidRPr="00CC29FF">
        <w:rPr>
          <w:rFonts w:ascii="Times New Roman" w:eastAsia="Times New Roman" w:hAnsi="Times New Roman"/>
          <w:color w:val="000000"/>
          <w:sz w:val="24"/>
          <w:lang w:val="ru-RU"/>
        </w:rPr>
        <w:t xml:space="preserve">техногенные катастрофы, произошедшие на территории нашей страны в 80-е годы </w:t>
      </w:r>
      <w:r>
        <w:rPr>
          <w:rFonts w:ascii="Times New Roman" w:eastAsia="Times New Roman" w:hAnsi="Times New Roman"/>
          <w:color w:val="000000"/>
          <w:sz w:val="24"/>
        </w:rPr>
        <w:t>XX</w:t>
      </w:r>
      <w:r w:rsidRPr="00CC29FF">
        <w:rPr>
          <w:rFonts w:ascii="Times New Roman" w:eastAsia="Times New Roman" w:hAnsi="Times New Roman"/>
          <w:color w:val="000000"/>
          <w:sz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670663" w:rsidRPr="00CC29FF" w:rsidRDefault="00CC29FF">
      <w:pPr>
        <w:autoSpaceDE w:val="0"/>
        <w:autoSpaceDN w:val="0"/>
        <w:spacing w:before="70" w:after="0" w:line="283" w:lineRule="auto"/>
        <w:ind w:right="720"/>
        <w:rPr>
          <w:lang w:val="ru-RU"/>
        </w:rPr>
      </w:pPr>
      <w:r w:rsidRPr="00CC29FF">
        <w:rPr>
          <w:rFonts w:ascii="Times New Roman" w:eastAsia="Times New Roman" w:hAnsi="Times New Roman"/>
          <w:color w:val="000000"/>
          <w:sz w:val="24"/>
          <w:lang w:val="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w:t>
      </w:r>
      <w:r w:rsidRPr="00CC29FF">
        <w:rPr>
          <w:lang w:val="ru-RU"/>
        </w:rPr>
        <w:br/>
      </w:r>
      <w:r w:rsidRPr="00CC29FF">
        <w:rPr>
          <w:rFonts w:ascii="Times New Roman" w:eastAsia="Times New Roman" w:hAnsi="Times New Roman"/>
          <w:color w:val="000000"/>
          <w:sz w:val="24"/>
          <w:lang w:val="ru-RU"/>
        </w:rPr>
        <w:t>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670663" w:rsidRPr="00CC29FF" w:rsidRDefault="00CC29FF">
      <w:pPr>
        <w:autoSpaceDE w:val="0"/>
        <w:autoSpaceDN w:val="0"/>
        <w:spacing w:before="70" w:after="0" w:line="281" w:lineRule="auto"/>
        <w:ind w:firstLine="180"/>
        <w:rPr>
          <w:lang w:val="ru-RU"/>
        </w:rPr>
      </w:pPr>
      <w:r w:rsidRPr="00CC29FF">
        <w:rPr>
          <w:rFonts w:ascii="Times New Roman" w:eastAsia="Times New Roman" w:hAnsi="Times New Roman"/>
          <w:color w:val="000000"/>
          <w:sz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w:t>
      </w:r>
      <w:r w:rsidRPr="00CC29FF">
        <w:rPr>
          <w:lang w:val="ru-RU"/>
        </w:rPr>
        <w:br/>
      </w:r>
      <w:r w:rsidRPr="00CC29FF">
        <w:rPr>
          <w:rFonts w:ascii="Times New Roman" w:eastAsia="Times New Roman" w:hAnsi="Times New Roman"/>
          <w:color w:val="000000"/>
          <w:sz w:val="24"/>
          <w:lang w:val="ru-RU"/>
        </w:rPr>
        <w:t>безопасности жизнедеятельности остаётся сохранение жизни и здоровья каждого человека.</w:t>
      </w:r>
    </w:p>
    <w:p w:rsidR="00670663" w:rsidRPr="00CC29FF" w:rsidRDefault="00CC29FF">
      <w:pPr>
        <w:autoSpaceDE w:val="0"/>
        <w:autoSpaceDN w:val="0"/>
        <w:spacing w:before="70" w:after="0" w:line="286" w:lineRule="auto"/>
        <w:ind w:firstLine="180"/>
        <w:rPr>
          <w:lang w:val="ru-RU"/>
        </w:rPr>
      </w:pPr>
      <w:r w:rsidRPr="00CC29FF">
        <w:rPr>
          <w:rFonts w:ascii="Times New Roman" w:eastAsia="Times New Roman" w:hAnsi="Times New Roman"/>
          <w:color w:val="000000"/>
          <w:sz w:val="24"/>
          <w:lang w:val="ru-RU"/>
        </w:rPr>
        <w:t xml:space="preserve">В данных обстоятельствах колоссальное значение приобретает качественное образование </w:t>
      </w:r>
      <w:r w:rsidRPr="00CC29FF">
        <w:rPr>
          <w:lang w:val="ru-RU"/>
        </w:rPr>
        <w:br/>
      </w:r>
      <w:r w:rsidRPr="00CC29FF">
        <w:rPr>
          <w:rFonts w:ascii="Times New Roman" w:eastAsia="Times New Roman" w:hAnsi="Times New Roman"/>
          <w:color w:val="000000"/>
          <w:sz w:val="24"/>
          <w:lang w:val="ru-RU"/>
        </w:rPr>
        <w:t xml:space="preserve">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w:t>
      </w:r>
      <w:r w:rsidRPr="00CC29FF">
        <w:rPr>
          <w:lang w:val="ru-RU"/>
        </w:rPr>
        <w:br/>
      </w:r>
      <w:r w:rsidRPr="00CC29FF">
        <w:rPr>
          <w:rFonts w:ascii="Times New Roman" w:eastAsia="Times New Roman" w:hAnsi="Times New Roman"/>
          <w:color w:val="000000"/>
          <w:sz w:val="24"/>
          <w:lang w:val="ru-RU"/>
        </w:rPr>
        <w:t xml:space="preserve">безопасности Российской Федерации (Указ Президента Российской Федерации от 5 декабря 2016 г.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w:t>
      </w:r>
      <w:r w:rsidRPr="00CC29FF">
        <w:rPr>
          <w:lang w:val="ru-RU"/>
        </w:rPr>
        <w:br/>
      </w:r>
      <w:r w:rsidRPr="00CC29FF">
        <w:rPr>
          <w:rFonts w:ascii="Times New Roman" w:eastAsia="Times New Roman" w:hAnsi="Times New Roman"/>
          <w:color w:val="000000"/>
          <w:sz w:val="24"/>
          <w:lang w:val="ru-RU"/>
        </w:rPr>
        <w:t>Федерации «Развитие образования» (Постановление Правительства РФ от 26.12.2017 г. № 1642).</w:t>
      </w:r>
    </w:p>
    <w:p w:rsidR="00670663" w:rsidRPr="00CC29FF" w:rsidRDefault="00CC29FF">
      <w:pPr>
        <w:autoSpaceDE w:val="0"/>
        <w:autoSpaceDN w:val="0"/>
        <w:spacing w:before="70" w:after="0" w:line="286" w:lineRule="auto"/>
        <w:ind w:firstLine="180"/>
        <w:rPr>
          <w:lang w:val="ru-RU"/>
        </w:rPr>
      </w:pPr>
      <w:r w:rsidRPr="00CC29FF">
        <w:rPr>
          <w:rFonts w:ascii="Times New Roman" w:eastAsia="Times New Roman" w:hAnsi="Times New Roman"/>
          <w:color w:val="000000"/>
          <w:sz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w:t>
      </w:r>
      <w:r w:rsidRPr="00CC29FF">
        <w:rPr>
          <w:lang w:val="ru-RU"/>
        </w:rPr>
        <w:br/>
      </w:r>
      <w:r w:rsidRPr="00CC29FF">
        <w:rPr>
          <w:rFonts w:ascii="Times New Roman" w:eastAsia="Times New Roman" w:hAnsi="Times New Roman"/>
          <w:color w:val="000000"/>
          <w:sz w:val="24"/>
          <w:lang w:val="ru-RU"/>
        </w:rPr>
        <w:t xml:space="preserve">обучающихся построение адекватной модели индивидуального безопасного поведения в </w:t>
      </w:r>
      <w:r w:rsidRPr="00CC29FF">
        <w:rPr>
          <w:lang w:val="ru-RU"/>
        </w:rPr>
        <w:br/>
      </w:r>
      <w:r w:rsidRPr="00CC29FF">
        <w:rPr>
          <w:rFonts w:ascii="Times New Roman" w:eastAsia="Times New Roman" w:hAnsi="Times New Roman"/>
          <w:color w:val="000000"/>
          <w:sz w:val="24"/>
          <w:lang w:val="ru-RU"/>
        </w:rPr>
        <w:t xml:space="preserve">повседневной жизни, сформировать у них базовый уровень культуры безопасности </w:t>
      </w:r>
      <w:r w:rsidRPr="00CC29FF">
        <w:rPr>
          <w:lang w:val="ru-RU"/>
        </w:rPr>
        <w:br/>
      </w:r>
      <w:r w:rsidRPr="00CC29FF">
        <w:rPr>
          <w:rFonts w:ascii="Times New Roman" w:eastAsia="Times New Roman" w:hAnsi="Times New Roman"/>
          <w:color w:val="000000"/>
          <w:sz w:val="24"/>
          <w:lang w:val="ru-RU"/>
        </w:rPr>
        <w:t>жизнедеятельности.</w:t>
      </w:r>
    </w:p>
    <w:p w:rsidR="00670663" w:rsidRPr="00CC29FF" w:rsidRDefault="00CC29FF">
      <w:pPr>
        <w:autoSpaceDE w:val="0"/>
        <w:autoSpaceDN w:val="0"/>
        <w:spacing w:before="70" w:after="0" w:line="281" w:lineRule="auto"/>
        <w:ind w:right="144" w:firstLine="180"/>
        <w:rPr>
          <w:lang w:val="ru-RU"/>
        </w:rPr>
      </w:pPr>
      <w:r w:rsidRPr="00CC29FF">
        <w:rPr>
          <w:rFonts w:ascii="Times New Roman" w:eastAsia="Times New Roman" w:hAnsi="Times New Roman"/>
          <w:color w:val="000000"/>
          <w:sz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w:t>
      </w:r>
    </w:p>
    <w:p w:rsidR="00670663" w:rsidRPr="00CC29FF" w:rsidRDefault="00670663">
      <w:pPr>
        <w:rPr>
          <w:lang w:val="ru-RU"/>
        </w:rPr>
        <w:sectPr w:rsidR="00670663" w:rsidRPr="00CC29FF">
          <w:pgSz w:w="11900" w:h="16840"/>
          <w:pgMar w:top="286" w:right="638" w:bottom="438" w:left="666" w:header="720" w:footer="720" w:gutter="0"/>
          <w:cols w:space="720" w:equalWidth="0">
            <w:col w:w="10596"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autoSpaceDE w:val="0"/>
        <w:autoSpaceDN w:val="0"/>
        <w:spacing w:after="0" w:line="283" w:lineRule="auto"/>
        <w:rPr>
          <w:lang w:val="ru-RU"/>
        </w:rPr>
      </w:pPr>
      <w:r w:rsidRPr="00CC29FF">
        <w:rPr>
          <w:rFonts w:ascii="Times New Roman" w:eastAsia="Times New Roman" w:hAnsi="Times New Roman"/>
          <w:color w:val="000000"/>
          <w:sz w:val="24"/>
          <w:lang w:val="ru-RU"/>
        </w:rPr>
        <w:t xml:space="preserve">угрозы, избегать опасности, </w:t>
      </w:r>
      <w:proofErr w:type="spellStart"/>
      <w:r w:rsidRPr="00CC29FF">
        <w:rPr>
          <w:rFonts w:ascii="Times New Roman" w:eastAsia="Times New Roman" w:hAnsi="Times New Roman"/>
          <w:color w:val="000000"/>
          <w:sz w:val="24"/>
          <w:lang w:val="ru-RU"/>
        </w:rPr>
        <w:t>нейтрализовывать</w:t>
      </w:r>
      <w:proofErr w:type="spellEnd"/>
      <w:r w:rsidRPr="00CC29FF">
        <w:rPr>
          <w:rFonts w:ascii="Times New Roman" w:eastAsia="Times New Roman" w:hAnsi="Times New Roman"/>
          <w:color w:val="000000"/>
          <w:sz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CC29FF">
        <w:rPr>
          <w:lang w:val="ru-RU"/>
        </w:rPr>
        <w:br/>
      </w:r>
      <w:r w:rsidRPr="00CC29FF">
        <w:rPr>
          <w:rFonts w:ascii="Times New Roman" w:eastAsia="Times New Roman" w:hAnsi="Times New Roman"/>
          <w:color w:val="000000"/>
          <w:sz w:val="24"/>
          <w:lang w:val="ru-RU"/>
        </w:rPr>
        <w:t>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70663" w:rsidRPr="00CC29FF" w:rsidRDefault="00CC29FF">
      <w:pPr>
        <w:tabs>
          <w:tab w:val="left" w:pos="180"/>
        </w:tabs>
        <w:autoSpaceDE w:val="0"/>
        <w:autoSpaceDN w:val="0"/>
        <w:spacing w:before="190" w:after="0" w:line="262" w:lineRule="auto"/>
        <w:ind w:right="1872"/>
        <w:rPr>
          <w:lang w:val="ru-RU"/>
        </w:rPr>
      </w:pPr>
      <w:r w:rsidRPr="00CC29FF">
        <w:rPr>
          <w:lang w:val="ru-RU"/>
        </w:rPr>
        <w:tab/>
      </w:r>
      <w:r w:rsidRPr="00CC29FF">
        <w:rPr>
          <w:rFonts w:ascii="Times New Roman" w:eastAsia="Times New Roman" w:hAnsi="Times New Roman"/>
          <w:b/>
          <w:color w:val="000000"/>
          <w:sz w:val="24"/>
          <w:lang w:val="ru-RU"/>
        </w:rPr>
        <w:t>ЦЕЛЬ ИЗУЧЕНИЯ УЧЕБНОГО ПРЕДМЕТА «ОСНОВЫ БЕЗОПАСНОСТИ ЖИЗНЕДЕЯТЕЛЬНОСТИ»</w:t>
      </w:r>
    </w:p>
    <w:p w:rsidR="00670663" w:rsidRPr="00CC29FF" w:rsidRDefault="00CC29FF">
      <w:pPr>
        <w:autoSpaceDE w:val="0"/>
        <w:autoSpaceDN w:val="0"/>
        <w:spacing w:before="192" w:after="0" w:line="271" w:lineRule="auto"/>
        <w:ind w:right="288" w:firstLine="180"/>
        <w:rPr>
          <w:lang w:val="ru-RU"/>
        </w:rPr>
      </w:pPr>
      <w:r w:rsidRPr="00CC29FF">
        <w:rPr>
          <w:rFonts w:ascii="Times New Roman" w:eastAsia="Times New Roman" w:hAnsi="Times New Roman"/>
          <w:color w:val="000000"/>
          <w:sz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70663" w:rsidRPr="00CC29FF" w:rsidRDefault="00CC29FF">
      <w:pPr>
        <w:autoSpaceDE w:val="0"/>
        <w:autoSpaceDN w:val="0"/>
        <w:spacing w:before="178" w:after="0" w:line="281" w:lineRule="auto"/>
        <w:ind w:left="420" w:right="144"/>
        <w:rPr>
          <w:lang w:val="ru-RU"/>
        </w:rPr>
      </w:pPr>
      <w:proofErr w:type="gramStart"/>
      <w:r w:rsidRPr="00CC29FF">
        <w:rPr>
          <w:rFonts w:ascii="Times New Roman" w:eastAsia="Times New Roman" w:hAnsi="Times New Roman"/>
          <w:color w:val="000000"/>
          <w:sz w:val="24"/>
          <w:lang w:val="ru-RU"/>
        </w:rPr>
        <w:t>—  способность</w:t>
      </w:r>
      <w:proofErr w:type="gramEnd"/>
      <w:r w:rsidRPr="00CC29FF">
        <w:rPr>
          <w:rFonts w:ascii="Times New Roman" w:eastAsia="Times New Roman" w:hAnsi="Times New Roman"/>
          <w:color w:val="000000"/>
          <w:sz w:val="24"/>
          <w:lang w:val="ru-RU"/>
        </w:rPr>
        <w:t xml:space="preserve">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70663" w:rsidRPr="00CC29FF" w:rsidRDefault="00CC29FF">
      <w:pPr>
        <w:autoSpaceDE w:val="0"/>
        <w:autoSpaceDN w:val="0"/>
        <w:spacing w:before="238" w:after="0" w:line="262" w:lineRule="auto"/>
        <w:ind w:left="420"/>
        <w:rPr>
          <w:lang w:val="ru-RU"/>
        </w:rPr>
      </w:pPr>
      <w:proofErr w:type="gramStart"/>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сформированность</w:t>
      </w:r>
      <w:proofErr w:type="spellEnd"/>
      <w:proofErr w:type="gramEnd"/>
      <w:r w:rsidRPr="00CC29FF">
        <w:rPr>
          <w:rFonts w:ascii="Times New Roman" w:eastAsia="Times New Roman" w:hAnsi="Times New Roman"/>
          <w:color w:val="000000"/>
          <w:sz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70663" w:rsidRPr="00CC29FF" w:rsidRDefault="00CC29FF">
      <w:pPr>
        <w:autoSpaceDE w:val="0"/>
        <w:autoSpaceDN w:val="0"/>
        <w:spacing w:before="238" w:after="0" w:line="271" w:lineRule="auto"/>
        <w:ind w:left="420"/>
        <w:rPr>
          <w:lang w:val="ru-RU"/>
        </w:rPr>
      </w:pPr>
      <w:proofErr w:type="gramStart"/>
      <w:r w:rsidRPr="00CC29FF">
        <w:rPr>
          <w:rFonts w:ascii="Times New Roman" w:eastAsia="Times New Roman" w:hAnsi="Times New Roman"/>
          <w:color w:val="000000"/>
          <w:sz w:val="24"/>
          <w:lang w:val="ru-RU"/>
        </w:rPr>
        <w:t>—  знание</w:t>
      </w:r>
      <w:proofErr w:type="gramEnd"/>
      <w:r w:rsidRPr="00CC29FF">
        <w:rPr>
          <w:rFonts w:ascii="Times New Roman" w:eastAsia="Times New Roman" w:hAnsi="Times New Roman"/>
          <w:color w:val="000000"/>
          <w:sz w:val="24"/>
          <w:lang w:val="ru-RU"/>
        </w:rPr>
        <w:t xml:space="preserve">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w:t>
      </w:r>
      <w:r w:rsidRPr="00CC29FF">
        <w:rPr>
          <w:lang w:val="ru-RU"/>
        </w:rPr>
        <w:br/>
      </w:r>
      <w:r w:rsidRPr="00CC29FF">
        <w:rPr>
          <w:rFonts w:ascii="Times New Roman" w:eastAsia="Times New Roman" w:hAnsi="Times New Roman"/>
          <w:color w:val="000000"/>
          <w:sz w:val="24"/>
          <w:lang w:val="ru-RU"/>
        </w:rPr>
        <w:t>техногенного и социального характера.</w:t>
      </w:r>
    </w:p>
    <w:p w:rsidR="00670663" w:rsidRPr="00CC29FF" w:rsidRDefault="00CC29FF">
      <w:pPr>
        <w:autoSpaceDE w:val="0"/>
        <w:autoSpaceDN w:val="0"/>
        <w:spacing w:before="298" w:after="0" w:line="230" w:lineRule="auto"/>
        <w:ind w:left="180"/>
        <w:rPr>
          <w:lang w:val="ru-RU"/>
        </w:rPr>
      </w:pPr>
      <w:r w:rsidRPr="00CC29FF">
        <w:rPr>
          <w:rFonts w:ascii="Times New Roman" w:eastAsia="Times New Roman" w:hAnsi="Times New Roman"/>
          <w:b/>
          <w:color w:val="000000"/>
          <w:sz w:val="24"/>
          <w:lang w:val="ru-RU"/>
        </w:rPr>
        <w:t>МЕСТО ПРЕДМЕТА В УЧЕБНОМ ПЛАНЕ</w:t>
      </w:r>
    </w:p>
    <w:p w:rsidR="00670663" w:rsidRPr="00CC29FF" w:rsidRDefault="00CC29FF">
      <w:pPr>
        <w:tabs>
          <w:tab w:val="left" w:pos="180"/>
        </w:tabs>
        <w:autoSpaceDE w:val="0"/>
        <w:autoSpaceDN w:val="0"/>
        <w:spacing w:before="190" w:after="0" w:line="262" w:lineRule="auto"/>
        <w:ind w:right="432"/>
        <w:rPr>
          <w:lang w:val="ru-RU"/>
        </w:rPr>
      </w:pPr>
      <w:r w:rsidRPr="00CC29FF">
        <w:rPr>
          <w:lang w:val="ru-RU"/>
        </w:rPr>
        <w:tab/>
      </w:r>
      <w:r w:rsidRPr="00CC29FF">
        <w:rPr>
          <w:rFonts w:ascii="Times New Roman" w:eastAsia="Times New Roman" w:hAnsi="Times New Roman"/>
          <w:color w:val="000000"/>
          <w:sz w:val="24"/>
          <w:lang w:val="ru-RU"/>
        </w:rPr>
        <w:t>На изучение учебного предмета ОБЖ в 9 классе предусматривается по 1 часу в неделю, всего на изучение предмета ОБЖ в 9 классе отводится 34 часа.</w:t>
      </w:r>
    </w:p>
    <w:p w:rsidR="00670663" w:rsidRPr="00CC29FF" w:rsidRDefault="00670663">
      <w:pPr>
        <w:rPr>
          <w:lang w:val="ru-RU"/>
        </w:rPr>
        <w:sectPr w:rsidR="00670663" w:rsidRPr="00CC29FF">
          <w:pgSz w:w="11900" w:h="16840"/>
          <w:pgMar w:top="286" w:right="662" w:bottom="1440" w:left="666" w:header="720" w:footer="720" w:gutter="0"/>
          <w:cols w:space="720" w:equalWidth="0">
            <w:col w:w="10572"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autoSpaceDE w:val="0"/>
        <w:autoSpaceDN w:val="0"/>
        <w:spacing w:after="0" w:line="230" w:lineRule="auto"/>
        <w:rPr>
          <w:lang w:val="ru-RU"/>
        </w:rPr>
      </w:pPr>
      <w:r w:rsidRPr="00CC29FF">
        <w:rPr>
          <w:rFonts w:ascii="Times New Roman" w:eastAsia="Times New Roman" w:hAnsi="Times New Roman"/>
          <w:b/>
          <w:color w:val="000000"/>
          <w:sz w:val="24"/>
          <w:lang w:val="ru-RU"/>
        </w:rPr>
        <w:t xml:space="preserve">СОДЕРЖАНИЕ УЧЕБНОГО ПРЕДМЕТА </w:t>
      </w:r>
    </w:p>
    <w:p w:rsidR="00670663" w:rsidRPr="00CC29FF" w:rsidRDefault="00CC29FF">
      <w:pPr>
        <w:tabs>
          <w:tab w:val="left" w:pos="180"/>
        </w:tabs>
        <w:autoSpaceDE w:val="0"/>
        <w:autoSpaceDN w:val="0"/>
        <w:spacing w:before="346" w:after="0" w:line="286" w:lineRule="auto"/>
        <w:ind w:right="288"/>
        <w:rPr>
          <w:lang w:val="ru-RU"/>
        </w:rPr>
      </w:pPr>
      <w:r w:rsidRPr="00CC29FF">
        <w:rPr>
          <w:lang w:val="ru-RU"/>
        </w:rPr>
        <w:tab/>
      </w:r>
      <w:r w:rsidRPr="00CC29FF">
        <w:rPr>
          <w:rFonts w:ascii="Times New Roman" w:eastAsia="Times New Roman" w:hAnsi="Times New Roman"/>
          <w:b/>
          <w:color w:val="000000"/>
          <w:sz w:val="24"/>
          <w:lang w:val="ru-RU"/>
        </w:rPr>
        <w:t xml:space="preserve">Модуль № 2 «Безопасность в быту»: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пожар и факторы его развития;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условия и причины возникновения пожаров, их возможные последствия, приёмы и правила оказания первой помощи;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первичные средства пожаротушения;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вызова экстренных служб и порядок взаимодействия с ними, ответственность за ложные сообщения; </w:t>
      </w:r>
      <w:r w:rsidRPr="00CC29FF">
        <w:rPr>
          <w:lang w:val="ru-RU"/>
        </w:rPr>
        <w:br/>
      </w:r>
      <w:r w:rsidRPr="00CC29FF">
        <w:rPr>
          <w:lang w:val="ru-RU"/>
        </w:rPr>
        <w:tab/>
      </w:r>
      <w:r w:rsidRPr="00CC29FF">
        <w:rPr>
          <w:rFonts w:ascii="Times New Roman" w:eastAsia="Times New Roman" w:hAnsi="Times New Roman"/>
          <w:color w:val="000000"/>
          <w:sz w:val="24"/>
          <w:lang w:val="ru-RU"/>
        </w:rPr>
        <w:t>права, обязанности и ответственность граждан в области пожарной безопасности;</w:t>
      </w:r>
    </w:p>
    <w:p w:rsidR="00670663" w:rsidRPr="00CC29FF" w:rsidRDefault="00CC29FF">
      <w:pPr>
        <w:tabs>
          <w:tab w:val="left" w:pos="180"/>
        </w:tabs>
        <w:autoSpaceDE w:val="0"/>
        <w:autoSpaceDN w:val="0"/>
        <w:spacing w:before="192" w:after="0" w:line="290" w:lineRule="auto"/>
        <w:ind w:right="144"/>
        <w:rPr>
          <w:lang w:val="ru-RU"/>
        </w:rPr>
      </w:pPr>
      <w:r w:rsidRPr="00CC29FF">
        <w:rPr>
          <w:lang w:val="ru-RU"/>
        </w:rPr>
        <w:tab/>
      </w:r>
      <w:r w:rsidRPr="00CC29FF">
        <w:rPr>
          <w:rFonts w:ascii="Times New Roman" w:eastAsia="Times New Roman" w:hAnsi="Times New Roman"/>
          <w:b/>
          <w:color w:val="000000"/>
          <w:sz w:val="24"/>
          <w:lang w:val="ru-RU"/>
        </w:rPr>
        <w:t xml:space="preserve">Модуль № 3 «Безопасность на транспорте»: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дорожного движения для пассажиров;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обязанности пассажиров маршрутных транспортных средств, ремень безопасности и правила его применения;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пассажиров при различных происшествиях в маршрутных транспортных средствах, в том числе вызванных террористическим актом;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поведения пассажира мотоцикла;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дорожного движения для водителя велосипеда и иных индивидуальных средств </w:t>
      </w:r>
      <w:r w:rsidRPr="00CC29FF">
        <w:rPr>
          <w:lang w:val="ru-RU"/>
        </w:rPr>
        <w:br/>
      </w:r>
      <w:r w:rsidRPr="00CC29FF">
        <w:rPr>
          <w:rFonts w:ascii="Times New Roman" w:eastAsia="Times New Roman" w:hAnsi="Times New Roman"/>
          <w:color w:val="000000"/>
          <w:sz w:val="24"/>
          <w:lang w:val="ru-RU"/>
        </w:rPr>
        <w:t>передвижения (</w:t>
      </w:r>
      <w:proofErr w:type="spellStart"/>
      <w:r w:rsidRPr="00CC29FF">
        <w:rPr>
          <w:rFonts w:ascii="Times New Roman" w:eastAsia="Times New Roman" w:hAnsi="Times New Roman"/>
          <w:color w:val="000000"/>
          <w:sz w:val="24"/>
          <w:lang w:val="ru-RU"/>
        </w:rPr>
        <w:t>электросамокаты</w:t>
      </w:r>
      <w:proofErr w:type="spell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гироскутеры</w:t>
      </w:r>
      <w:proofErr w:type="spell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моноколёса</w:t>
      </w:r>
      <w:proofErr w:type="spell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сигвеи</w:t>
      </w:r>
      <w:proofErr w:type="spellEnd"/>
      <w:r w:rsidRPr="00CC29FF">
        <w:rPr>
          <w:rFonts w:ascii="Times New Roman" w:eastAsia="Times New Roman" w:hAnsi="Times New Roman"/>
          <w:color w:val="000000"/>
          <w:sz w:val="24"/>
          <w:lang w:val="ru-RU"/>
        </w:rPr>
        <w:t xml:space="preserve"> и т. п.), правила безопасного использования мототранспорта (мопедов и мотоциклов);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дорожные знаки для водителя велосипеда, сигналы велосипедиста;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подготовки велосипеда к пользованию;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дорожно-транспортные происшествия и причины их возникновения;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основные факторы риска возникновения дорожно-транспортных происшествий;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очевидца дорожно-транспортного происшествия;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пожаре на транспорте;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особенности различных видов транспорта (подземного, железнодорожного, водного, воздушного); </w:t>
      </w:r>
      <w:r w:rsidRPr="00CC29FF">
        <w:rPr>
          <w:lang w:val="ru-RU"/>
        </w:rPr>
        <w:tab/>
      </w:r>
      <w:r w:rsidRPr="00CC29FF">
        <w:rPr>
          <w:rFonts w:ascii="Times New Roman" w:eastAsia="Times New Roman" w:hAnsi="Times New Roman"/>
          <w:color w:val="000000"/>
          <w:sz w:val="24"/>
          <w:lang w:val="ru-RU"/>
        </w:rPr>
        <w:t xml:space="preserve">обязанности и порядок действий пассажиров при различных происшествиях на отдельных видах транспорта, в том числе вызванных террористическим актом;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первая помощь и последовательность её оказания; </w:t>
      </w:r>
      <w:r w:rsidRPr="00CC29FF">
        <w:rPr>
          <w:lang w:val="ru-RU"/>
        </w:rPr>
        <w:br/>
      </w:r>
      <w:r w:rsidRPr="00CC29FF">
        <w:rPr>
          <w:lang w:val="ru-RU"/>
        </w:rPr>
        <w:tab/>
      </w:r>
      <w:r w:rsidRPr="00CC29FF">
        <w:rPr>
          <w:rFonts w:ascii="Times New Roman" w:eastAsia="Times New Roman" w:hAnsi="Times New Roman"/>
          <w:color w:val="000000"/>
          <w:sz w:val="24"/>
          <w:lang w:val="ru-RU"/>
        </w:rPr>
        <w:t>правила и приёмы оказания первой помощи при различных травмах в результате чрезвычайных ситуаций на транспорте.</w:t>
      </w:r>
    </w:p>
    <w:p w:rsidR="00670663" w:rsidRPr="00CC29FF" w:rsidRDefault="00CC29FF">
      <w:pPr>
        <w:tabs>
          <w:tab w:val="left" w:pos="180"/>
        </w:tabs>
        <w:autoSpaceDE w:val="0"/>
        <w:autoSpaceDN w:val="0"/>
        <w:spacing w:before="192" w:after="0" w:line="286"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4 «Безопасность в общественных местах»: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обнаружении угрозы возникновения пожара;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эвакуации из общественных мест и зданий;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опасности криминогенного и антиобщественного характера в общественных местах, порядок действий при их возникновении;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CC29FF">
        <w:rPr>
          <w:lang w:val="ru-RU"/>
        </w:rPr>
        <w:tab/>
      </w:r>
      <w:r w:rsidRPr="00CC29FF">
        <w:rPr>
          <w:rFonts w:ascii="Times New Roman" w:eastAsia="Times New Roman" w:hAnsi="Times New Roman"/>
          <w:color w:val="000000"/>
          <w:sz w:val="24"/>
          <w:lang w:val="ru-RU"/>
        </w:rPr>
        <w:t>порядок действий при взаимодействии с правоохранительными органами.</w:t>
      </w:r>
    </w:p>
    <w:p w:rsidR="00670663" w:rsidRPr="00CC29FF" w:rsidRDefault="00CC29FF">
      <w:pPr>
        <w:tabs>
          <w:tab w:val="left" w:pos="180"/>
        </w:tabs>
        <w:autoSpaceDE w:val="0"/>
        <w:autoSpaceDN w:val="0"/>
        <w:spacing w:before="190" w:after="0" w:line="281"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5 «Безопасность в природной среде»: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автономные условия, их особенности и опасности, правила подготовки к длительному автономному существованию;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автономном существовании в природной среде; </w:t>
      </w:r>
      <w:r w:rsidRPr="00CC29FF">
        <w:rPr>
          <w:lang w:val="ru-RU"/>
        </w:rPr>
        <w:br/>
      </w:r>
      <w:r w:rsidRPr="00CC29FF">
        <w:rPr>
          <w:lang w:val="ru-RU"/>
        </w:rPr>
        <w:tab/>
      </w:r>
      <w:r w:rsidRPr="00CC29FF">
        <w:rPr>
          <w:rFonts w:ascii="Times New Roman" w:eastAsia="Times New Roman" w:hAnsi="Times New Roman"/>
          <w:color w:val="000000"/>
          <w:sz w:val="24"/>
          <w:lang w:val="ru-RU"/>
        </w:rPr>
        <w:t>правила ориентирования на местности, способы подачи сигналов бедствия;</w:t>
      </w:r>
    </w:p>
    <w:p w:rsidR="00670663" w:rsidRPr="00CC29FF" w:rsidRDefault="00670663">
      <w:pPr>
        <w:rPr>
          <w:lang w:val="ru-RU"/>
        </w:rPr>
        <w:sectPr w:rsidR="00670663" w:rsidRPr="00CC29FF">
          <w:pgSz w:w="11900" w:h="16840"/>
          <w:pgMar w:top="298" w:right="650" w:bottom="444" w:left="666" w:header="720" w:footer="720" w:gutter="0"/>
          <w:cols w:space="720" w:equalWidth="0">
            <w:col w:w="10584"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tabs>
          <w:tab w:val="left" w:pos="180"/>
        </w:tabs>
        <w:autoSpaceDE w:val="0"/>
        <w:autoSpaceDN w:val="0"/>
        <w:spacing w:after="0" w:line="290" w:lineRule="auto"/>
        <w:rPr>
          <w:lang w:val="ru-RU"/>
        </w:rPr>
      </w:pPr>
      <w:r w:rsidRPr="00CC29FF">
        <w:rPr>
          <w:lang w:val="ru-RU"/>
        </w:rPr>
        <w:tab/>
      </w:r>
      <w:r w:rsidRPr="00CC29FF">
        <w:rPr>
          <w:rFonts w:ascii="Times New Roman" w:eastAsia="Times New Roman" w:hAnsi="Times New Roman"/>
          <w:color w:val="000000"/>
          <w:sz w:val="24"/>
          <w:lang w:val="ru-RU"/>
        </w:rPr>
        <w:t xml:space="preserve">природные пожары, их виды и опасности, факторы и причины их возникновения, порядок действий при нахождении в зоне природного пожара;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устройство гор и классификация горных пород, правила безопасного поведения в горах;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снежные лавины, их характеристики и опасности, порядок действий при попадании в лавину; </w:t>
      </w:r>
      <w:r w:rsidRPr="00CC29FF">
        <w:rPr>
          <w:lang w:val="ru-RU"/>
        </w:rPr>
        <w:tab/>
      </w:r>
      <w:r w:rsidRPr="00CC29FF">
        <w:rPr>
          <w:rFonts w:ascii="Times New Roman" w:eastAsia="Times New Roman" w:hAnsi="Times New Roman"/>
          <w:color w:val="000000"/>
          <w:sz w:val="24"/>
          <w:lang w:val="ru-RU"/>
        </w:rPr>
        <w:t xml:space="preserve">камнепады, их характеристики и опасности, порядок действий, необходимых для снижения риска попадания под камнепад;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сели, их характеристики и опасности, порядок действий при попадании в зону селя;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оползни, их характеристики и опасности, порядок действий при начале оползня;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общие правила безопасного поведения на водоёмах, правила купания в подготовленных и неподготовленных местах;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порядок действий при обнаружении тонущего человека;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поведения при нахождении на </w:t>
      </w:r>
      <w:proofErr w:type="spellStart"/>
      <w:r w:rsidRPr="00CC29FF">
        <w:rPr>
          <w:rFonts w:ascii="Times New Roman" w:eastAsia="Times New Roman" w:hAnsi="Times New Roman"/>
          <w:color w:val="000000"/>
          <w:sz w:val="24"/>
          <w:lang w:val="ru-RU"/>
        </w:rPr>
        <w:t>плавсредствах</w:t>
      </w:r>
      <w:proofErr w:type="spellEnd"/>
      <w:r w:rsidRPr="00CC29FF">
        <w:rPr>
          <w:rFonts w:ascii="Times New Roman" w:eastAsia="Times New Roman" w:hAnsi="Times New Roman"/>
          <w:color w:val="000000"/>
          <w:sz w:val="24"/>
          <w:lang w:val="ru-RU"/>
        </w:rPr>
        <w:t xml:space="preserve">;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поведения при нахождении на льду, порядок действий при обнаружении человека в полынье;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наводнения, их характеристики и опасности, порядок действий при наводнении;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цунами, их характеристики и опасности, порядок действий при нахождении в зоне цунами; </w:t>
      </w:r>
      <w:r w:rsidRPr="00CC29FF">
        <w:rPr>
          <w:lang w:val="ru-RU"/>
        </w:rPr>
        <w:tab/>
      </w:r>
      <w:r w:rsidRPr="00CC29FF">
        <w:rPr>
          <w:rFonts w:ascii="Times New Roman" w:eastAsia="Times New Roman" w:hAnsi="Times New Roman"/>
          <w:color w:val="000000"/>
          <w:sz w:val="24"/>
          <w:lang w:val="ru-RU"/>
        </w:rPr>
        <w:t xml:space="preserve">ураганы, бури, смерчи, их характеристики и опасности, порядок действий при ураганах, бурях и смерчах;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грозы, их характеристики и опасности, порядок действий при попадании в грозу;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 </w:t>
      </w:r>
      <w:r w:rsidRPr="00CC29FF">
        <w:rPr>
          <w:lang w:val="ru-RU"/>
        </w:rPr>
        <w:tab/>
      </w:r>
      <w:r w:rsidRPr="00CC29FF">
        <w:rPr>
          <w:rFonts w:ascii="Times New Roman" w:eastAsia="Times New Roman" w:hAnsi="Times New Roman"/>
          <w:color w:val="000000"/>
          <w:sz w:val="24"/>
          <w:lang w:val="ru-RU"/>
        </w:rPr>
        <w:t xml:space="preserve">смысл понятий «экология» и «экологическая культура», значение экологии для устойчивого развития общества; </w:t>
      </w:r>
      <w:r w:rsidRPr="00CC29FF">
        <w:rPr>
          <w:lang w:val="ru-RU"/>
        </w:rPr>
        <w:br/>
      </w:r>
      <w:r w:rsidRPr="00CC29FF">
        <w:rPr>
          <w:lang w:val="ru-RU"/>
        </w:rPr>
        <w:tab/>
      </w:r>
      <w:r w:rsidRPr="00CC29FF">
        <w:rPr>
          <w:rFonts w:ascii="Times New Roman" w:eastAsia="Times New Roman" w:hAnsi="Times New Roman"/>
          <w:color w:val="000000"/>
          <w:sz w:val="24"/>
          <w:lang w:val="ru-RU"/>
        </w:rPr>
        <w:t>правила безопасного поведения при неблагоприятной экологической обстановке.</w:t>
      </w:r>
    </w:p>
    <w:p w:rsidR="00670663" w:rsidRPr="00CC29FF" w:rsidRDefault="00CC29FF">
      <w:pPr>
        <w:tabs>
          <w:tab w:val="left" w:pos="180"/>
        </w:tabs>
        <w:autoSpaceDE w:val="0"/>
        <w:autoSpaceDN w:val="0"/>
        <w:spacing w:before="190" w:after="0" w:line="286"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понятия «психическое здоровье» и «психологическое благополучие», современные модели психического здоровья и здоровой личности;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стресс и его влияние на человека, меры профилактики стресса, способы самоконтроля и </w:t>
      </w:r>
      <w:r w:rsidRPr="00CC29FF">
        <w:rPr>
          <w:lang w:val="ru-RU"/>
        </w:rPr>
        <w:br/>
      </w:r>
      <w:proofErr w:type="spellStart"/>
      <w:r w:rsidRPr="00CC29FF">
        <w:rPr>
          <w:rFonts w:ascii="Times New Roman" w:eastAsia="Times New Roman" w:hAnsi="Times New Roman"/>
          <w:color w:val="000000"/>
          <w:sz w:val="24"/>
          <w:lang w:val="ru-RU"/>
        </w:rPr>
        <w:t>саморегуляции</w:t>
      </w:r>
      <w:proofErr w:type="spellEnd"/>
      <w:r w:rsidRPr="00CC29FF">
        <w:rPr>
          <w:rFonts w:ascii="Times New Roman" w:eastAsia="Times New Roman" w:hAnsi="Times New Roman"/>
          <w:color w:val="000000"/>
          <w:sz w:val="24"/>
          <w:lang w:val="ru-RU"/>
        </w:rPr>
        <w:t xml:space="preserve"> эмоциональных состояний;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понятие «первая помощь» и обязанность по её оказанию, универсальный алгоритм оказания первой помощи;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назначение и состав аптечки первой помощи; </w:t>
      </w:r>
      <w:r w:rsidRPr="00CC29FF">
        <w:rPr>
          <w:lang w:val="ru-RU"/>
        </w:rPr>
        <w:br/>
      </w:r>
      <w:r w:rsidRPr="00CC29FF">
        <w:rPr>
          <w:lang w:val="ru-RU"/>
        </w:rPr>
        <w:tab/>
      </w:r>
      <w:r w:rsidRPr="00CC29FF">
        <w:rPr>
          <w:rFonts w:ascii="Times New Roman" w:eastAsia="Times New Roman" w:hAnsi="Times New Roman"/>
          <w:color w:val="000000"/>
          <w:sz w:val="24"/>
          <w:lang w:val="ru-RU"/>
        </w:rPr>
        <w:t>порядок действий при оказании первой помощи в различных ситуациях, приёмы психологической поддержки пострадавшего.</w:t>
      </w:r>
    </w:p>
    <w:p w:rsidR="00670663" w:rsidRPr="00CC29FF" w:rsidRDefault="00CC29FF">
      <w:pPr>
        <w:tabs>
          <w:tab w:val="left" w:pos="180"/>
        </w:tabs>
        <w:autoSpaceDE w:val="0"/>
        <w:autoSpaceDN w:val="0"/>
        <w:spacing w:before="190"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7 «Безопасность в социуме»: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общение и его значение для человека, способы организации эффективного и позитивного общения; </w:t>
      </w:r>
      <w:r w:rsidRPr="00CC29FF">
        <w:rPr>
          <w:lang w:val="ru-RU"/>
        </w:rPr>
        <w:tab/>
      </w:r>
      <w:r w:rsidRPr="00CC29FF">
        <w:rPr>
          <w:rFonts w:ascii="Times New Roman" w:eastAsia="Times New Roman" w:hAnsi="Times New Roman"/>
          <w:color w:val="000000"/>
          <w:sz w:val="24"/>
          <w:lang w:val="ru-RU"/>
        </w:rPr>
        <w:t xml:space="preserve">приёмы и правила безопасной межличностной коммуникации и комфортного взаимодействия в группе, признаки конструктивного и деструктивного общения;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понятие «конфликт» и стадии его развития, факторы и причины развития конфликта;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условия и ситуации возникновения межличностных и групповых конфликтов, безопасные и эффективные способы избегания и разрешения конфликтных ситуаций;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поведения для снижения риска конфликта и порядок действий при его опасных </w:t>
      </w:r>
      <w:r w:rsidRPr="00CC29FF">
        <w:rPr>
          <w:lang w:val="ru-RU"/>
        </w:rPr>
        <w:br/>
      </w:r>
      <w:r w:rsidRPr="00CC29FF">
        <w:rPr>
          <w:rFonts w:ascii="Times New Roman" w:eastAsia="Times New Roman" w:hAnsi="Times New Roman"/>
          <w:color w:val="000000"/>
          <w:sz w:val="24"/>
          <w:lang w:val="ru-RU"/>
        </w:rPr>
        <w:t xml:space="preserve">проявлениях;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способ разрешения конфликта с помощью третьей стороны (модератора);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опасные формы проявления конфликта: агрессия, домашнее насилие и </w:t>
      </w:r>
      <w:proofErr w:type="spellStart"/>
      <w:r w:rsidRPr="00CC29FF">
        <w:rPr>
          <w:rFonts w:ascii="Times New Roman" w:eastAsia="Times New Roman" w:hAnsi="Times New Roman"/>
          <w:color w:val="000000"/>
          <w:sz w:val="24"/>
          <w:lang w:val="ru-RU"/>
        </w:rPr>
        <w:t>буллинг</w:t>
      </w:r>
      <w:proofErr w:type="spellEnd"/>
      <w:r w:rsidRPr="00CC29FF">
        <w:rPr>
          <w:rFonts w:ascii="Times New Roman" w:eastAsia="Times New Roman" w:hAnsi="Times New Roman"/>
          <w:color w:val="000000"/>
          <w:sz w:val="24"/>
          <w:lang w:val="ru-RU"/>
        </w:rPr>
        <w:t xml:space="preserve">; </w:t>
      </w:r>
      <w:r w:rsidRPr="00CC29FF">
        <w:rPr>
          <w:lang w:val="ru-RU"/>
        </w:rPr>
        <w:br/>
      </w:r>
      <w:r w:rsidRPr="00CC29FF">
        <w:rPr>
          <w:lang w:val="ru-RU"/>
        </w:rPr>
        <w:tab/>
      </w:r>
      <w:r w:rsidRPr="00CC29FF">
        <w:rPr>
          <w:rFonts w:ascii="Times New Roman" w:eastAsia="Times New Roman" w:hAnsi="Times New Roman"/>
          <w:color w:val="000000"/>
          <w:sz w:val="24"/>
          <w:lang w:val="ru-RU"/>
        </w:rPr>
        <w:t>манипуляции в ходе межличностного общения, приёмы распознавания манипуляций и способы</w:t>
      </w:r>
    </w:p>
    <w:p w:rsidR="00670663" w:rsidRPr="00CC29FF" w:rsidRDefault="00670663">
      <w:pPr>
        <w:rPr>
          <w:lang w:val="ru-RU"/>
        </w:rPr>
        <w:sectPr w:rsidR="00670663" w:rsidRPr="00CC29FF">
          <w:pgSz w:w="11900" w:h="16840"/>
          <w:pgMar w:top="298" w:right="754" w:bottom="308" w:left="666" w:header="720" w:footer="720" w:gutter="0"/>
          <w:cols w:space="720" w:equalWidth="0">
            <w:col w:w="10480"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tabs>
          <w:tab w:val="left" w:pos="180"/>
        </w:tabs>
        <w:autoSpaceDE w:val="0"/>
        <w:autoSpaceDN w:val="0"/>
        <w:spacing w:after="0" w:line="283" w:lineRule="auto"/>
        <w:rPr>
          <w:lang w:val="ru-RU"/>
        </w:rPr>
      </w:pPr>
      <w:r w:rsidRPr="00CC29FF">
        <w:rPr>
          <w:rFonts w:ascii="Times New Roman" w:eastAsia="Times New Roman" w:hAnsi="Times New Roman"/>
          <w:color w:val="000000"/>
          <w:sz w:val="24"/>
          <w:lang w:val="ru-RU"/>
        </w:rPr>
        <w:t xml:space="preserve">противостояния им;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приёмы распознавания противозаконных проявлений манипуляции (мошенничество, </w:t>
      </w:r>
      <w:r w:rsidRPr="00CC29FF">
        <w:rPr>
          <w:lang w:val="ru-RU"/>
        </w:rPr>
        <w:br/>
      </w:r>
      <w:r w:rsidRPr="00CC29FF">
        <w:rPr>
          <w:rFonts w:ascii="Times New Roman" w:eastAsia="Times New Roman" w:hAnsi="Times New Roman"/>
          <w:color w:val="000000"/>
          <w:sz w:val="24"/>
          <w:lang w:val="ru-RU"/>
        </w:rPr>
        <w:t xml:space="preserve">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w:t>
      </w:r>
      <w:r w:rsidRPr="00CC29FF">
        <w:rPr>
          <w:lang w:val="ru-RU"/>
        </w:rPr>
        <w:tab/>
      </w:r>
      <w:r w:rsidRPr="00CC29FF">
        <w:rPr>
          <w:rFonts w:ascii="Times New Roman" w:eastAsia="Times New Roman" w:hAnsi="Times New Roman"/>
          <w:color w:val="000000"/>
          <w:sz w:val="24"/>
          <w:lang w:val="ru-RU"/>
        </w:rPr>
        <w:t xml:space="preserve">современные молодёжные увлечения и опасности, связанные с ними, правила безопасного поведения; </w:t>
      </w:r>
      <w:r w:rsidRPr="00CC29FF">
        <w:rPr>
          <w:lang w:val="ru-RU"/>
        </w:rPr>
        <w:br/>
      </w:r>
      <w:r w:rsidRPr="00CC29FF">
        <w:rPr>
          <w:lang w:val="ru-RU"/>
        </w:rPr>
        <w:tab/>
      </w:r>
      <w:r w:rsidRPr="00CC29FF">
        <w:rPr>
          <w:rFonts w:ascii="Times New Roman" w:eastAsia="Times New Roman" w:hAnsi="Times New Roman"/>
          <w:color w:val="000000"/>
          <w:sz w:val="24"/>
          <w:lang w:val="ru-RU"/>
        </w:rPr>
        <w:t>правила безопасной коммуникации с незнакомыми людьми.</w:t>
      </w:r>
    </w:p>
    <w:p w:rsidR="00670663" w:rsidRPr="00CC29FF" w:rsidRDefault="00CC29FF">
      <w:pPr>
        <w:tabs>
          <w:tab w:val="left" w:pos="180"/>
        </w:tabs>
        <w:autoSpaceDE w:val="0"/>
        <w:autoSpaceDN w:val="0"/>
        <w:spacing w:before="190" w:after="0" w:line="286"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8 «Безопасность в информационном пространстве»: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опасные явления цифровой среды: вредоносные программы и приложения и их разновидности; </w:t>
      </w:r>
      <w:r w:rsidRPr="00CC29FF">
        <w:rPr>
          <w:lang w:val="ru-RU"/>
        </w:rPr>
        <w:tab/>
      </w:r>
      <w:r w:rsidRPr="00CC29FF">
        <w:rPr>
          <w:rFonts w:ascii="Times New Roman" w:eastAsia="Times New Roman" w:hAnsi="Times New Roman"/>
          <w:color w:val="000000"/>
          <w:sz w:val="24"/>
          <w:lang w:val="ru-RU"/>
        </w:rPr>
        <w:t xml:space="preserve">правила </w:t>
      </w:r>
      <w:proofErr w:type="spellStart"/>
      <w:r w:rsidRPr="00CC29FF">
        <w:rPr>
          <w:rFonts w:ascii="Times New Roman" w:eastAsia="Times New Roman" w:hAnsi="Times New Roman"/>
          <w:color w:val="000000"/>
          <w:sz w:val="24"/>
          <w:lang w:val="ru-RU"/>
        </w:rPr>
        <w:t>кибергигиены</w:t>
      </w:r>
      <w:proofErr w:type="spellEnd"/>
      <w:r w:rsidRPr="00CC29FF">
        <w:rPr>
          <w:rFonts w:ascii="Times New Roman" w:eastAsia="Times New Roman" w:hAnsi="Times New Roman"/>
          <w:color w:val="000000"/>
          <w:sz w:val="24"/>
          <w:lang w:val="ru-RU"/>
        </w:rPr>
        <w:t xml:space="preserve">, необходимые для предупреждения возникновения сложных и опасных ситуаций в цифровой среде;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основные виды опасного и запрещённого контента в Интернете и его признаки, приёмы </w:t>
      </w:r>
      <w:r w:rsidRPr="00CC29FF">
        <w:rPr>
          <w:lang w:val="ru-RU"/>
        </w:rPr>
        <w:br/>
      </w:r>
      <w:r w:rsidRPr="00CC29FF">
        <w:rPr>
          <w:rFonts w:ascii="Times New Roman" w:eastAsia="Times New Roman" w:hAnsi="Times New Roman"/>
          <w:color w:val="000000"/>
          <w:sz w:val="24"/>
          <w:lang w:val="ru-RU"/>
        </w:rPr>
        <w:t xml:space="preserve">распознавания опасностей при использовании Интернета;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противоправные действия в Интернете;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правила цифрового поведения, необходимого для предотвращения рисков и угроз при </w:t>
      </w:r>
      <w:r w:rsidRPr="00CC29FF">
        <w:rPr>
          <w:lang w:val="ru-RU"/>
        </w:rPr>
        <w:br/>
      </w:r>
      <w:r w:rsidRPr="00CC29FF">
        <w:rPr>
          <w:rFonts w:ascii="Times New Roman" w:eastAsia="Times New Roman" w:hAnsi="Times New Roman"/>
          <w:color w:val="000000"/>
          <w:sz w:val="24"/>
          <w:lang w:val="ru-RU"/>
        </w:rPr>
        <w:t>использовании Интернета (</w:t>
      </w:r>
      <w:proofErr w:type="spellStart"/>
      <w:r w:rsidRPr="00CC29FF">
        <w:rPr>
          <w:rFonts w:ascii="Times New Roman" w:eastAsia="Times New Roman" w:hAnsi="Times New Roman"/>
          <w:color w:val="000000"/>
          <w:sz w:val="24"/>
          <w:lang w:val="ru-RU"/>
        </w:rPr>
        <w:t>кибербуллинга</w:t>
      </w:r>
      <w:proofErr w:type="spellEnd"/>
      <w:r w:rsidRPr="00CC29FF">
        <w:rPr>
          <w:rFonts w:ascii="Times New Roman" w:eastAsia="Times New Roman" w:hAnsi="Times New Roman"/>
          <w:color w:val="000000"/>
          <w:sz w:val="24"/>
          <w:lang w:val="ru-RU"/>
        </w:rPr>
        <w:t xml:space="preserve">, вербовки в различные организации и группы); </w:t>
      </w:r>
      <w:r w:rsidRPr="00CC29FF">
        <w:rPr>
          <w:lang w:val="ru-RU"/>
        </w:rPr>
        <w:br/>
      </w:r>
      <w:r w:rsidRPr="00CC29FF">
        <w:rPr>
          <w:lang w:val="ru-RU"/>
        </w:rPr>
        <w:tab/>
      </w:r>
      <w:r w:rsidRPr="00CC29FF">
        <w:rPr>
          <w:rFonts w:ascii="Times New Roman" w:eastAsia="Times New Roman" w:hAnsi="Times New Roman"/>
          <w:color w:val="000000"/>
          <w:sz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70663" w:rsidRPr="00CC29FF" w:rsidRDefault="00CC29FF">
      <w:pPr>
        <w:tabs>
          <w:tab w:val="left" w:pos="180"/>
        </w:tabs>
        <w:autoSpaceDE w:val="0"/>
        <w:autoSpaceDN w:val="0"/>
        <w:spacing w:before="190"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понятия «экстремизм» и «терроризм», их содержание, причины, возможные варианты проявления и последствия;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цели и формы проявления террористических актов, их последствия, уровни террористической опасности;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основы общественно-государственной системы противодействия экстремизму и терроризму, контртеррористическая операция и её цели;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признаки вовлечения в террористическую деятельность, правила антитеррористического поведения; </w:t>
      </w:r>
      <w:r w:rsidRPr="00CC29FF">
        <w:rPr>
          <w:lang w:val="ru-RU"/>
        </w:rPr>
        <w:tab/>
      </w:r>
      <w:r w:rsidRPr="00CC29FF">
        <w:rPr>
          <w:rFonts w:ascii="Times New Roman" w:eastAsia="Times New Roman" w:hAnsi="Times New Roman"/>
          <w:color w:val="000000"/>
          <w:sz w:val="24"/>
          <w:lang w:val="ru-RU"/>
        </w:rPr>
        <w:t xml:space="preserve">признаки угроз и подготовки различных форм терактов, порядок действий при их обнаружении; </w:t>
      </w:r>
      <w:r w:rsidRPr="00CC29FF">
        <w:rPr>
          <w:lang w:val="ru-RU"/>
        </w:rPr>
        <w:tab/>
      </w:r>
      <w:r w:rsidRPr="00CC29FF">
        <w:rPr>
          <w:rFonts w:ascii="Times New Roman" w:eastAsia="Times New Roman" w:hAnsi="Times New Roman"/>
          <w:color w:val="000000"/>
          <w:sz w:val="24"/>
          <w:lang w:val="ru-RU"/>
        </w:rPr>
        <w:t xml:space="preserve">правила безопасного поведения в условиях совершения теракта; </w:t>
      </w:r>
      <w:r w:rsidRPr="00CC29FF">
        <w:rPr>
          <w:lang w:val="ru-RU"/>
        </w:rPr>
        <w:br/>
      </w:r>
      <w:r w:rsidRPr="00CC29FF">
        <w:rPr>
          <w:lang w:val="ru-RU"/>
        </w:rPr>
        <w:tab/>
      </w:r>
      <w:r w:rsidRPr="00CC29FF">
        <w:rPr>
          <w:rFonts w:ascii="Times New Roman" w:eastAsia="Times New Roman" w:hAnsi="Times New Roman"/>
          <w:color w:val="000000"/>
          <w:sz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70663" w:rsidRPr="00CC29FF" w:rsidRDefault="00CC29FF">
      <w:pPr>
        <w:tabs>
          <w:tab w:val="left" w:pos="180"/>
        </w:tabs>
        <w:autoSpaceDE w:val="0"/>
        <w:autoSpaceDN w:val="0"/>
        <w:spacing w:before="192"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10 «Взаимодействие личности, общества и государства в обеспечении безопасности жизни и здоровья населения»: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классификация чрезвычайных ситуаций природного и техногенного характера;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единая государственная система предупреждения и ликвидации чрезвычайных ситуаций (РСЧС), её задачи, структура, режимы функционирования;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государственные службы обеспечения безопасности, их роль и сфера ответственности, порядок взаимодействия с ними;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общественные институты и их место в системе обеспечения безопасности жизни и здоровья населения;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права, обязанности и роль граждан Российской Федерации в области защиты населения от чрезвычайных ситуаций;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антикоррупционное поведение как элемент общественной и государственной безопасности; </w:t>
      </w:r>
      <w:r w:rsidRPr="00CC29FF">
        <w:rPr>
          <w:lang w:val="ru-RU"/>
        </w:rPr>
        <w:tab/>
      </w:r>
      <w:r w:rsidRPr="00CC29FF">
        <w:rPr>
          <w:rFonts w:ascii="Times New Roman" w:eastAsia="Times New Roman" w:hAnsi="Times New Roman"/>
          <w:color w:val="000000"/>
          <w:sz w:val="24"/>
          <w:lang w:val="ru-RU"/>
        </w:rPr>
        <w:t xml:space="preserve">информирование и оповещение населения о чрезвычайных ситуациях, система ОКСИОН; </w:t>
      </w:r>
      <w:r w:rsidRPr="00CC29FF">
        <w:rPr>
          <w:lang w:val="ru-RU"/>
        </w:rPr>
        <w:tab/>
      </w:r>
      <w:r w:rsidRPr="00CC29FF">
        <w:rPr>
          <w:rFonts w:ascii="Times New Roman" w:eastAsia="Times New Roman" w:hAnsi="Times New Roman"/>
          <w:color w:val="000000"/>
          <w:sz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70663" w:rsidRPr="00CC29FF" w:rsidRDefault="00670663">
      <w:pPr>
        <w:rPr>
          <w:lang w:val="ru-RU"/>
        </w:rPr>
        <w:sectPr w:rsidR="00670663" w:rsidRPr="00CC29FF">
          <w:pgSz w:w="11900" w:h="16840"/>
          <w:pgMar w:top="298" w:right="694" w:bottom="416" w:left="666" w:header="720" w:footer="720" w:gutter="0"/>
          <w:cols w:space="720" w:equalWidth="0">
            <w:col w:w="10540"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tabs>
          <w:tab w:val="left" w:pos="180"/>
        </w:tabs>
        <w:autoSpaceDE w:val="0"/>
        <w:autoSpaceDN w:val="0"/>
        <w:spacing w:after="0"/>
        <w:rPr>
          <w:lang w:val="ru-RU"/>
        </w:rPr>
      </w:pPr>
      <w:r w:rsidRPr="00CC29FF">
        <w:rPr>
          <w:lang w:val="ru-RU"/>
        </w:rPr>
        <w:tab/>
      </w:r>
      <w:r w:rsidRPr="00CC29FF">
        <w:rPr>
          <w:rFonts w:ascii="Times New Roman" w:eastAsia="Times New Roman" w:hAnsi="Times New Roman"/>
          <w:color w:val="000000"/>
          <w:sz w:val="24"/>
          <w:lang w:val="ru-RU"/>
        </w:rPr>
        <w:t xml:space="preserve">средства индивидуальной и коллективной защиты населения, порядок пользования фильтрующим противогазом; </w:t>
      </w:r>
      <w:r w:rsidRPr="00CC29FF">
        <w:rPr>
          <w:lang w:val="ru-RU"/>
        </w:rPr>
        <w:br/>
      </w:r>
      <w:r w:rsidRPr="00CC29FF">
        <w:rPr>
          <w:lang w:val="ru-RU"/>
        </w:rPr>
        <w:tab/>
      </w:r>
      <w:r w:rsidRPr="00CC29FF">
        <w:rPr>
          <w:rFonts w:ascii="Times New Roman" w:eastAsia="Times New Roman" w:hAnsi="Times New Roman"/>
          <w:color w:val="000000"/>
          <w:sz w:val="24"/>
          <w:lang w:val="ru-RU"/>
        </w:rPr>
        <w:t>эвакуация населения в условиях чрезвычайных ситуаций, порядок действий населения при объявлении эвакуации.</w:t>
      </w:r>
    </w:p>
    <w:p w:rsidR="00670663" w:rsidRPr="00CC29FF" w:rsidRDefault="00670663">
      <w:pPr>
        <w:rPr>
          <w:lang w:val="ru-RU"/>
        </w:rPr>
        <w:sectPr w:rsidR="00670663" w:rsidRPr="00CC29FF">
          <w:pgSz w:w="11900" w:h="16840"/>
          <w:pgMar w:top="298" w:right="912" w:bottom="1440" w:left="666" w:header="720" w:footer="720" w:gutter="0"/>
          <w:cols w:space="720" w:equalWidth="0">
            <w:col w:w="10322"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autoSpaceDE w:val="0"/>
        <w:autoSpaceDN w:val="0"/>
        <w:spacing w:after="0" w:line="230" w:lineRule="auto"/>
        <w:rPr>
          <w:lang w:val="ru-RU"/>
        </w:rPr>
      </w:pPr>
      <w:r w:rsidRPr="00CC29FF">
        <w:rPr>
          <w:rFonts w:ascii="Times New Roman" w:eastAsia="Times New Roman" w:hAnsi="Times New Roman"/>
          <w:b/>
          <w:color w:val="000000"/>
          <w:sz w:val="24"/>
          <w:lang w:val="ru-RU"/>
        </w:rPr>
        <w:t>ПЛАНИРУЕМЫЕ ОБРАЗОВАТЕЛЬНЫЕ РЕЗУЛЬТАТЫ</w:t>
      </w:r>
    </w:p>
    <w:p w:rsidR="00670663" w:rsidRPr="00CC29FF" w:rsidRDefault="00CC29FF">
      <w:pPr>
        <w:autoSpaceDE w:val="0"/>
        <w:autoSpaceDN w:val="0"/>
        <w:spacing w:before="346" w:after="0" w:line="230" w:lineRule="auto"/>
        <w:rPr>
          <w:lang w:val="ru-RU"/>
        </w:rPr>
      </w:pPr>
      <w:r w:rsidRPr="00CC29FF">
        <w:rPr>
          <w:rFonts w:ascii="Times New Roman" w:eastAsia="Times New Roman" w:hAnsi="Times New Roman"/>
          <w:b/>
          <w:color w:val="000000"/>
          <w:sz w:val="24"/>
          <w:lang w:val="ru-RU"/>
        </w:rPr>
        <w:t>ЛИЧНОСТНЫЕ РЕЗУЛЬТАТЫ</w:t>
      </w:r>
    </w:p>
    <w:p w:rsidR="00670663" w:rsidRPr="00CC29FF" w:rsidRDefault="00CC29FF">
      <w:pPr>
        <w:autoSpaceDE w:val="0"/>
        <w:autoSpaceDN w:val="0"/>
        <w:spacing w:before="166" w:after="0"/>
        <w:ind w:right="144" w:firstLine="180"/>
        <w:rPr>
          <w:lang w:val="ru-RU"/>
        </w:rPr>
      </w:pPr>
      <w:r w:rsidRPr="00CC29FF">
        <w:rPr>
          <w:rFonts w:ascii="Times New Roman" w:eastAsia="Times New Roman" w:hAnsi="Times New Roman"/>
          <w:color w:val="000000"/>
          <w:sz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C29FF">
        <w:rPr>
          <w:rFonts w:ascii="Times New Roman" w:eastAsia="Times New Roman" w:hAnsi="Times New Roman"/>
          <w:color w:val="000000"/>
          <w:sz w:val="24"/>
          <w:lang w:val="ru-RU"/>
        </w:rPr>
        <w:t>метапредметные</w:t>
      </w:r>
      <w:proofErr w:type="spellEnd"/>
      <w:r w:rsidRPr="00CC29FF">
        <w:rPr>
          <w:rFonts w:ascii="Times New Roman" w:eastAsia="Times New Roman" w:hAnsi="Times New Roman"/>
          <w:color w:val="000000"/>
          <w:sz w:val="24"/>
          <w:lang w:val="ru-RU"/>
        </w:rPr>
        <w:t xml:space="preserve"> и предметные), которые должны демонстрировать обучающиеся по завершении обучения в основной школе.</w:t>
      </w:r>
    </w:p>
    <w:p w:rsidR="00670663" w:rsidRPr="00CC29FF" w:rsidRDefault="00CC29FF">
      <w:pPr>
        <w:autoSpaceDE w:val="0"/>
        <w:autoSpaceDN w:val="0"/>
        <w:spacing w:before="190" w:after="0" w:line="286" w:lineRule="auto"/>
        <w:ind w:firstLine="180"/>
        <w:rPr>
          <w:lang w:val="ru-RU"/>
        </w:rPr>
      </w:pPr>
      <w:r w:rsidRPr="00CC29FF">
        <w:rPr>
          <w:rFonts w:ascii="Times New Roman" w:eastAsia="Times New Roman" w:hAnsi="Times New Roman"/>
          <w:color w:val="000000"/>
          <w:sz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w:t>
      </w:r>
      <w:r w:rsidRPr="00CC29FF">
        <w:rPr>
          <w:lang w:val="ru-RU"/>
        </w:rPr>
        <w:br/>
      </w:r>
      <w:r w:rsidRPr="00CC29FF">
        <w:rPr>
          <w:rFonts w:ascii="Times New Roman" w:eastAsia="Times New Roman" w:hAnsi="Times New Roman"/>
          <w:color w:val="000000"/>
          <w:sz w:val="24"/>
          <w:lang w:val="ru-RU"/>
        </w:rPr>
        <w:t>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70663" w:rsidRPr="00CC29FF" w:rsidRDefault="00CC29FF">
      <w:pPr>
        <w:autoSpaceDE w:val="0"/>
        <w:autoSpaceDN w:val="0"/>
        <w:spacing w:before="70" w:after="0" w:line="271" w:lineRule="auto"/>
        <w:ind w:firstLine="180"/>
        <w:rPr>
          <w:lang w:val="ru-RU"/>
        </w:rPr>
      </w:pPr>
      <w:r w:rsidRPr="00CC29FF">
        <w:rPr>
          <w:rFonts w:ascii="Times New Roman" w:eastAsia="Times New Roman" w:hAnsi="Times New Roman"/>
          <w:color w:val="000000"/>
          <w:sz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70663" w:rsidRPr="00CC29FF" w:rsidRDefault="00CC29FF">
      <w:pPr>
        <w:tabs>
          <w:tab w:val="left" w:pos="180"/>
        </w:tabs>
        <w:autoSpaceDE w:val="0"/>
        <w:autoSpaceDN w:val="0"/>
        <w:spacing w:before="70" w:after="0" w:line="286" w:lineRule="auto"/>
        <w:ind w:right="144"/>
        <w:rPr>
          <w:lang w:val="ru-RU"/>
        </w:rPr>
      </w:pPr>
      <w:r w:rsidRPr="00CC29FF">
        <w:rPr>
          <w:lang w:val="ru-RU"/>
        </w:rPr>
        <w:tab/>
      </w:r>
      <w:r w:rsidRPr="00CC29FF">
        <w:rPr>
          <w:rFonts w:ascii="Times New Roman" w:eastAsia="Times New Roman" w:hAnsi="Times New Roman"/>
          <w:b/>
          <w:color w:val="000000"/>
          <w:sz w:val="24"/>
          <w:lang w:val="ru-RU"/>
        </w:rPr>
        <w:t xml:space="preserve">1. Патриотическое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CC29FF">
        <w:rPr>
          <w:lang w:val="ru-RU"/>
        </w:rPr>
        <w:br/>
      </w:r>
      <w:r w:rsidRPr="00CC29FF">
        <w:rPr>
          <w:rFonts w:ascii="Times New Roman" w:eastAsia="Times New Roman" w:hAnsi="Times New Roman"/>
          <w:color w:val="000000"/>
          <w:sz w:val="24"/>
          <w:lang w:val="ru-RU"/>
        </w:rPr>
        <w:t xml:space="preserve">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r w:rsidRPr="00CC29FF">
        <w:rPr>
          <w:lang w:val="ru-RU"/>
        </w:rPr>
        <w:br/>
      </w:r>
      <w:r w:rsidRPr="00CC29FF">
        <w:rPr>
          <w:lang w:val="ru-RU"/>
        </w:rPr>
        <w:tab/>
      </w:r>
      <w:r w:rsidRPr="00CC29FF">
        <w:rPr>
          <w:rFonts w:ascii="Times New Roman" w:eastAsia="Times New Roman" w:hAnsi="Times New Roman"/>
          <w:color w:val="000000"/>
          <w:sz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670663" w:rsidRPr="00CC29FF" w:rsidRDefault="00CC29FF">
      <w:pPr>
        <w:tabs>
          <w:tab w:val="left" w:pos="180"/>
        </w:tabs>
        <w:autoSpaceDE w:val="0"/>
        <w:autoSpaceDN w:val="0"/>
        <w:spacing w:before="70"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2. Гражданское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w:t>
      </w:r>
      <w:r w:rsidRPr="00CC29FF">
        <w:rPr>
          <w:lang w:val="ru-RU"/>
        </w:rPr>
        <w:br/>
      </w:r>
      <w:r w:rsidRPr="00CC29FF">
        <w:rPr>
          <w:rFonts w:ascii="Times New Roman" w:eastAsia="Times New Roman" w:hAnsi="Times New Roman"/>
          <w:color w:val="000000"/>
          <w:sz w:val="24"/>
          <w:lang w:val="ru-RU"/>
        </w:rPr>
        <w:t>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C29FF">
        <w:rPr>
          <w:rFonts w:ascii="Times New Roman" w:eastAsia="Times New Roman" w:hAnsi="Times New Roman"/>
          <w:color w:val="000000"/>
          <w:sz w:val="24"/>
          <w:lang w:val="ru-RU"/>
        </w:rPr>
        <w:t>волонтёрство</w:t>
      </w:r>
      <w:proofErr w:type="spellEnd"/>
      <w:r w:rsidRPr="00CC29FF">
        <w:rPr>
          <w:rFonts w:ascii="Times New Roman" w:eastAsia="Times New Roman" w:hAnsi="Times New Roman"/>
          <w:color w:val="000000"/>
          <w:sz w:val="24"/>
          <w:lang w:val="ru-RU"/>
        </w:rPr>
        <w:t xml:space="preserve">, помощь людям, нуждающимся в ней); </w:t>
      </w:r>
      <w:r w:rsidRPr="00CC29FF">
        <w:rPr>
          <w:lang w:val="ru-RU"/>
        </w:rPr>
        <w:br/>
      </w:r>
      <w:r w:rsidRPr="00CC29FF">
        <w:rPr>
          <w:lang w:val="ru-RU"/>
        </w:rPr>
        <w:tab/>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активной жизненной позиции, умений и навыков личного участия в обеспечении мер безопасности личности, общества и государства;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r w:rsidRPr="00CC29FF">
        <w:rPr>
          <w:lang w:val="ru-RU"/>
        </w:rPr>
        <w:tab/>
      </w:r>
      <w:r w:rsidRPr="00CC29FF">
        <w:rPr>
          <w:rFonts w:ascii="Times New Roman" w:eastAsia="Times New Roman" w:hAnsi="Times New Roman"/>
          <w:color w:val="000000"/>
          <w:sz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rsidR="00670663" w:rsidRPr="00CC29FF" w:rsidRDefault="00670663">
      <w:pPr>
        <w:rPr>
          <w:lang w:val="ru-RU"/>
        </w:rPr>
        <w:sectPr w:rsidR="00670663" w:rsidRPr="00CC29FF">
          <w:pgSz w:w="11900" w:h="16840"/>
          <w:pgMar w:top="298" w:right="650" w:bottom="350" w:left="666" w:header="720" w:footer="720" w:gutter="0"/>
          <w:cols w:space="720" w:equalWidth="0">
            <w:col w:w="10584"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autoSpaceDE w:val="0"/>
        <w:autoSpaceDN w:val="0"/>
        <w:spacing w:after="0" w:line="271" w:lineRule="auto"/>
        <w:ind w:right="1296"/>
        <w:rPr>
          <w:lang w:val="ru-RU"/>
        </w:rPr>
      </w:pPr>
      <w:r w:rsidRPr="00CC29FF">
        <w:rPr>
          <w:rFonts w:ascii="Times New Roman" w:eastAsia="Times New Roman" w:hAnsi="Times New Roman"/>
          <w:color w:val="000000"/>
          <w:sz w:val="24"/>
          <w:lang w:val="ru-RU"/>
        </w:rP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70663" w:rsidRPr="00CC29FF" w:rsidRDefault="00CC29FF">
      <w:pPr>
        <w:tabs>
          <w:tab w:val="left" w:pos="180"/>
        </w:tabs>
        <w:autoSpaceDE w:val="0"/>
        <w:autoSpaceDN w:val="0"/>
        <w:spacing w:before="70" w:after="0" w:line="286" w:lineRule="auto"/>
        <w:ind w:right="576"/>
        <w:rPr>
          <w:lang w:val="ru-RU"/>
        </w:rPr>
      </w:pPr>
      <w:r w:rsidRPr="00CC29FF">
        <w:rPr>
          <w:lang w:val="ru-RU"/>
        </w:rPr>
        <w:tab/>
      </w:r>
      <w:r w:rsidRPr="00CC29FF">
        <w:rPr>
          <w:rFonts w:ascii="Times New Roman" w:eastAsia="Times New Roman" w:hAnsi="Times New Roman"/>
          <w:b/>
          <w:color w:val="000000"/>
          <w:sz w:val="24"/>
          <w:lang w:val="ru-RU"/>
        </w:rPr>
        <w:t xml:space="preserve">3. Духовно-нравственное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r w:rsidRPr="00CC29FF">
        <w:rPr>
          <w:lang w:val="ru-RU"/>
        </w:rPr>
        <w:br/>
      </w:r>
      <w:r w:rsidRPr="00CC29FF">
        <w:rPr>
          <w:lang w:val="ru-RU"/>
        </w:rPr>
        <w:tab/>
      </w:r>
      <w:r w:rsidRPr="00CC29FF">
        <w:rPr>
          <w:rFonts w:ascii="Times New Roman" w:eastAsia="Times New Roman" w:hAnsi="Times New Roman"/>
          <w:color w:val="000000"/>
          <w:sz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70663" w:rsidRPr="00CC29FF" w:rsidRDefault="00CC29FF">
      <w:pPr>
        <w:tabs>
          <w:tab w:val="left" w:pos="180"/>
        </w:tabs>
        <w:autoSpaceDE w:val="0"/>
        <w:autoSpaceDN w:val="0"/>
        <w:spacing w:before="70" w:after="0" w:line="281" w:lineRule="auto"/>
        <w:ind w:right="432"/>
        <w:rPr>
          <w:lang w:val="ru-RU"/>
        </w:rPr>
      </w:pPr>
      <w:r w:rsidRPr="00CC29FF">
        <w:rPr>
          <w:lang w:val="ru-RU"/>
        </w:rPr>
        <w:tab/>
      </w:r>
      <w:r w:rsidRPr="00CC29FF">
        <w:rPr>
          <w:rFonts w:ascii="Times New Roman" w:eastAsia="Times New Roman" w:hAnsi="Times New Roman"/>
          <w:b/>
          <w:color w:val="000000"/>
          <w:sz w:val="24"/>
          <w:lang w:val="ru-RU"/>
        </w:rPr>
        <w:t xml:space="preserve">4. Эстетическое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формирование гармоничной личности, развитие способности воспринимать, ценить и создавать прекрасное в повседневной жизни; </w:t>
      </w:r>
      <w:r w:rsidRPr="00CC29FF">
        <w:rPr>
          <w:lang w:val="ru-RU"/>
        </w:rPr>
        <w:br/>
      </w:r>
      <w:r w:rsidRPr="00CC29FF">
        <w:rPr>
          <w:lang w:val="ru-RU"/>
        </w:rPr>
        <w:tab/>
      </w:r>
      <w:r w:rsidRPr="00CC29FF">
        <w:rPr>
          <w:rFonts w:ascii="Times New Roman" w:eastAsia="Times New Roman" w:hAnsi="Times New Roman"/>
          <w:color w:val="000000"/>
          <w:sz w:val="24"/>
          <w:lang w:val="ru-RU"/>
        </w:rPr>
        <w:t>понимание взаимозависимости счастливого юношества и безопасного личного поведения в повседневной жизни.</w:t>
      </w:r>
    </w:p>
    <w:p w:rsidR="00670663" w:rsidRPr="00CC29FF" w:rsidRDefault="00CC29FF">
      <w:pPr>
        <w:tabs>
          <w:tab w:val="left" w:pos="180"/>
        </w:tabs>
        <w:autoSpaceDE w:val="0"/>
        <w:autoSpaceDN w:val="0"/>
        <w:spacing w:before="70"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5. Ценности научного познания: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ориентация в деятельности на современную систему научных представлений об основных </w:t>
      </w:r>
      <w:r w:rsidRPr="00CC29FF">
        <w:rPr>
          <w:lang w:val="ru-RU"/>
        </w:rPr>
        <w:br/>
      </w:r>
      <w:r w:rsidRPr="00CC29FF">
        <w:rPr>
          <w:rFonts w:ascii="Times New Roman" w:eastAsia="Times New Roman" w:hAnsi="Times New Roman"/>
          <w:color w:val="000000"/>
          <w:sz w:val="24"/>
          <w:lang w:val="ru-RU"/>
        </w:rPr>
        <w:t xml:space="preserve">закономерностях развития чело​века, природы и общества, взаимосвязях человека с природ-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CC29FF">
        <w:rPr>
          <w:lang w:val="ru-RU"/>
        </w:rPr>
        <w:br/>
      </w:r>
      <w:r w:rsidRPr="00CC29FF">
        <w:rPr>
          <w:lang w:val="ru-RU"/>
        </w:rPr>
        <w:tab/>
      </w:r>
      <w:r w:rsidRPr="00CC29FF">
        <w:rPr>
          <w:rFonts w:ascii="Times New Roman" w:eastAsia="Times New Roman" w:hAnsi="Times New Roman"/>
          <w:color w:val="000000"/>
          <w:sz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70663" w:rsidRPr="00CC29FF" w:rsidRDefault="00CC29FF">
      <w:pPr>
        <w:tabs>
          <w:tab w:val="left" w:pos="180"/>
        </w:tabs>
        <w:autoSpaceDE w:val="0"/>
        <w:autoSpaceDN w:val="0"/>
        <w:spacing w:before="72"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6. Физическое воспитание, формирование культуры здоровья и эмоционального </w:t>
      </w:r>
      <w:r w:rsidRPr="00CC29FF">
        <w:rPr>
          <w:lang w:val="ru-RU"/>
        </w:rPr>
        <w:br/>
      </w:r>
      <w:r w:rsidRPr="00CC29FF">
        <w:rPr>
          <w:rFonts w:ascii="Times New Roman" w:eastAsia="Times New Roman" w:hAnsi="Times New Roman"/>
          <w:b/>
          <w:color w:val="000000"/>
          <w:sz w:val="24"/>
          <w:lang w:val="ru-RU"/>
        </w:rPr>
        <w:t xml:space="preserve">благополучия: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умение принимать себя и других, не осуждая; </w:t>
      </w:r>
      <w:r w:rsidRPr="00CC29FF">
        <w:rPr>
          <w:lang w:val="ru-RU"/>
        </w:rPr>
        <w:br/>
      </w:r>
      <w:r w:rsidRPr="00CC29FF">
        <w:rPr>
          <w:lang w:val="ru-RU"/>
        </w:rPr>
        <w:tab/>
      </w:r>
      <w:r w:rsidRPr="00CC29FF">
        <w:rPr>
          <w:rFonts w:ascii="Times New Roman" w:eastAsia="Times New Roman" w:hAnsi="Times New Roman"/>
          <w:color w:val="000000"/>
          <w:sz w:val="24"/>
          <w:lang w:val="ru-RU"/>
        </w:rPr>
        <w:t>умение осознавать эмоциональное состояние себя и других, уметь управлять собственным</w:t>
      </w:r>
    </w:p>
    <w:p w:rsidR="00670663" w:rsidRPr="00CC29FF" w:rsidRDefault="00670663">
      <w:pPr>
        <w:rPr>
          <w:lang w:val="ru-RU"/>
        </w:rPr>
        <w:sectPr w:rsidR="00670663" w:rsidRPr="00CC29FF">
          <w:pgSz w:w="11900" w:h="16840"/>
          <w:pgMar w:top="286" w:right="678" w:bottom="438" w:left="666" w:header="720" w:footer="720" w:gutter="0"/>
          <w:cols w:space="720" w:equalWidth="0">
            <w:col w:w="10556"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tabs>
          <w:tab w:val="left" w:pos="180"/>
        </w:tabs>
        <w:autoSpaceDE w:val="0"/>
        <w:autoSpaceDN w:val="0"/>
        <w:spacing w:after="0" w:line="271" w:lineRule="auto"/>
        <w:rPr>
          <w:lang w:val="ru-RU"/>
        </w:rPr>
      </w:pPr>
      <w:r w:rsidRPr="00CC29FF">
        <w:rPr>
          <w:rFonts w:ascii="Times New Roman" w:eastAsia="Times New Roman" w:hAnsi="Times New Roman"/>
          <w:color w:val="000000"/>
          <w:sz w:val="24"/>
          <w:lang w:val="ru-RU"/>
        </w:rPr>
        <w:t xml:space="preserve">эмоциональным состоянием; </w:t>
      </w:r>
      <w:r w:rsidRPr="00CC29FF">
        <w:rPr>
          <w:lang w:val="ru-RU"/>
        </w:rPr>
        <w:br/>
      </w:r>
      <w:r w:rsidRPr="00CC29FF">
        <w:rPr>
          <w:lang w:val="ru-RU"/>
        </w:rPr>
        <w:tab/>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навыка рефлексии, признание своего права на ошибку и такого же права другого человека.</w:t>
      </w:r>
    </w:p>
    <w:p w:rsidR="00670663" w:rsidRPr="00CC29FF" w:rsidRDefault="00CC29FF">
      <w:pPr>
        <w:tabs>
          <w:tab w:val="left" w:pos="180"/>
        </w:tabs>
        <w:autoSpaceDE w:val="0"/>
        <w:autoSpaceDN w:val="0"/>
        <w:spacing w:before="70"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7. Трудовое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w:t>
      </w:r>
      <w:r w:rsidRPr="00CC29FF">
        <w:rPr>
          <w:lang w:val="ru-RU"/>
        </w:rPr>
        <w:br/>
      </w:r>
      <w:r w:rsidRPr="00CC29FF">
        <w:rPr>
          <w:rFonts w:ascii="Times New Roman" w:eastAsia="Times New Roman" w:hAnsi="Times New Roman"/>
          <w:color w:val="000000"/>
          <w:sz w:val="24"/>
          <w:lang w:val="ru-RU"/>
        </w:rPr>
        <w:t xml:space="preserve">деятельности и развитие необходимых умений для этого; готовность адаптироваться </w:t>
      </w:r>
      <w:r w:rsidRPr="00CC29FF">
        <w:rPr>
          <w:lang w:val="ru-RU"/>
        </w:rPr>
        <w:br/>
      </w:r>
      <w:r w:rsidRPr="00CC29FF">
        <w:rPr>
          <w:rFonts w:ascii="Times New Roman" w:eastAsia="Times New Roman" w:hAnsi="Times New Roman"/>
          <w:color w:val="000000"/>
          <w:sz w:val="24"/>
          <w:lang w:val="ru-RU"/>
        </w:rPr>
        <w:t xml:space="preserve">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укрепление ответственного отношения к учёбе, способности применять меры и средства </w:t>
      </w:r>
      <w:r w:rsidRPr="00CC29FF">
        <w:rPr>
          <w:lang w:val="ru-RU"/>
        </w:rPr>
        <w:br/>
      </w:r>
      <w:r w:rsidRPr="00CC29FF">
        <w:rPr>
          <w:rFonts w:ascii="Times New Roman" w:eastAsia="Times New Roman" w:hAnsi="Times New Roman"/>
          <w:color w:val="000000"/>
          <w:sz w:val="24"/>
          <w:lang w:val="ru-RU"/>
        </w:rPr>
        <w:t xml:space="preserve">индивидуальной защиты, приёмы рационального и безопасного поведения в опасных и чрезвычайных ситуациях;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CC29FF">
        <w:rPr>
          <w:lang w:val="ru-RU"/>
        </w:rPr>
        <w:br/>
      </w:r>
      <w:r w:rsidRPr="00CC29FF">
        <w:rPr>
          <w:lang w:val="ru-RU"/>
        </w:rPr>
        <w:tab/>
      </w:r>
      <w:r w:rsidRPr="00CC29FF">
        <w:rPr>
          <w:rFonts w:ascii="Times New Roman" w:eastAsia="Times New Roman" w:hAnsi="Times New Roman"/>
          <w:color w:val="000000"/>
          <w:sz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70663" w:rsidRPr="00CC29FF" w:rsidRDefault="00CC29FF">
      <w:pPr>
        <w:tabs>
          <w:tab w:val="left" w:pos="180"/>
        </w:tabs>
        <w:autoSpaceDE w:val="0"/>
        <w:autoSpaceDN w:val="0"/>
        <w:spacing w:before="70" w:after="0" w:line="286" w:lineRule="auto"/>
        <w:rPr>
          <w:lang w:val="ru-RU"/>
        </w:rPr>
      </w:pPr>
      <w:r w:rsidRPr="00CC29FF">
        <w:rPr>
          <w:lang w:val="ru-RU"/>
        </w:rPr>
        <w:tab/>
      </w:r>
      <w:r w:rsidRPr="00CC29FF">
        <w:rPr>
          <w:rFonts w:ascii="Times New Roman" w:eastAsia="Times New Roman" w:hAnsi="Times New Roman"/>
          <w:b/>
          <w:color w:val="000000"/>
          <w:sz w:val="24"/>
          <w:lang w:val="ru-RU"/>
        </w:rPr>
        <w:t xml:space="preserve">8. Экологическое воспитание: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CC29FF">
        <w:rPr>
          <w:lang w:val="ru-RU"/>
        </w:rPr>
        <w:br/>
      </w:r>
      <w:r w:rsidRPr="00CC29FF">
        <w:rPr>
          <w:rFonts w:ascii="Times New Roman" w:eastAsia="Times New Roman" w:hAnsi="Times New Roman"/>
          <w:color w:val="000000"/>
          <w:sz w:val="24"/>
          <w:lang w:val="ru-RU"/>
        </w:rPr>
        <w:t xml:space="preserve">технологической и социальной сред; готовность к участию в практической деятельности </w:t>
      </w:r>
      <w:r w:rsidRPr="00CC29FF">
        <w:rPr>
          <w:lang w:val="ru-RU"/>
        </w:rPr>
        <w:br/>
      </w:r>
      <w:r w:rsidRPr="00CC29FF">
        <w:rPr>
          <w:rFonts w:ascii="Times New Roman" w:eastAsia="Times New Roman" w:hAnsi="Times New Roman"/>
          <w:color w:val="000000"/>
          <w:sz w:val="24"/>
          <w:lang w:val="ru-RU"/>
        </w:rPr>
        <w:t xml:space="preserve">экологической направленности;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CC29FF">
        <w:rPr>
          <w:lang w:val="ru-RU"/>
        </w:rPr>
        <w:br/>
      </w:r>
      <w:r w:rsidRPr="00CC29FF">
        <w:rPr>
          <w:rFonts w:ascii="Times New Roman" w:eastAsia="Times New Roman" w:hAnsi="Times New Roman"/>
          <w:color w:val="000000"/>
          <w:sz w:val="24"/>
          <w:lang w:val="ru-RU"/>
        </w:rPr>
        <w:t>проживания.</w:t>
      </w:r>
    </w:p>
    <w:p w:rsidR="00670663" w:rsidRPr="00CC29FF" w:rsidRDefault="00CC29FF">
      <w:pPr>
        <w:autoSpaceDE w:val="0"/>
        <w:autoSpaceDN w:val="0"/>
        <w:spacing w:before="264" w:after="0" w:line="230" w:lineRule="auto"/>
        <w:rPr>
          <w:lang w:val="ru-RU"/>
        </w:rPr>
      </w:pPr>
      <w:r w:rsidRPr="00CC29FF">
        <w:rPr>
          <w:rFonts w:ascii="Times New Roman" w:eastAsia="Times New Roman" w:hAnsi="Times New Roman"/>
          <w:b/>
          <w:color w:val="000000"/>
          <w:sz w:val="24"/>
          <w:lang w:val="ru-RU"/>
        </w:rPr>
        <w:t>МЕТАПРЕДМЕТНЫЕ РЕЗУЛЬТАТЫ</w:t>
      </w:r>
    </w:p>
    <w:p w:rsidR="00670663" w:rsidRPr="00CC29FF" w:rsidRDefault="00CC29FF">
      <w:pPr>
        <w:autoSpaceDE w:val="0"/>
        <w:autoSpaceDN w:val="0"/>
        <w:spacing w:before="166" w:after="0" w:line="286" w:lineRule="auto"/>
        <w:ind w:firstLine="180"/>
        <w:rPr>
          <w:lang w:val="ru-RU"/>
        </w:rPr>
      </w:pPr>
      <w:proofErr w:type="spellStart"/>
      <w:r w:rsidRPr="00CC29FF">
        <w:rPr>
          <w:rFonts w:ascii="Times New Roman" w:eastAsia="Times New Roman" w:hAnsi="Times New Roman"/>
          <w:color w:val="000000"/>
          <w:sz w:val="24"/>
          <w:lang w:val="ru-RU"/>
        </w:rPr>
        <w:t>Метапредметные</w:t>
      </w:r>
      <w:proofErr w:type="spellEnd"/>
      <w:r w:rsidRPr="00CC29FF">
        <w:rPr>
          <w:rFonts w:ascii="Times New Roman" w:eastAsia="Times New Roman" w:hAnsi="Times New Roman"/>
          <w:color w:val="000000"/>
          <w:sz w:val="24"/>
          <w:lang w:val="ru-RU"/>
        </w:rPr>
        <w:t xml:space="preserve"> результаты характеризуют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у обучающихся </w:t>
      </w:r>
      <w:proofErr w:type="spellStart"/>
      <w:r w:rsidRPr="00CC29FF">
        <w:rPr>
          <w:rFonts w:ascii="Times New Roman" w:eastAsia="Times New Roman" w:hAnsi="Times New Roman"/>
          <w:color w:val="000000"/>
          <w:sz w:val="24"/>
          <w:lang w:val="ru-RU"/>
        </w:rPr>
        <w:t>межпредметных</w:t>
      </w:r>
      <w:proofErr w:type="spellEnd"/>
      <w:r w:rsidRPr="00CC29FF">
        <w:rPr>
          <w:rFonts w:ascii="Times New Roman" w:eastAsia="Times New Roman" w:hAnsi="Times New Roman"/>
          <w:color w:val="000000"/>
          <w:sz w:val="24"/>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670663" w:rsidRPr="00CC29FF" w:rsidRDefault="00CC29FF">
      <w:pPr>
        <w:tabs>
          <w:tab w:val="left" w:pos="180"/>
        </w:tabs>
        <w:autoSpaceDE w:val="0"/>
        <w:autoSpaceDN w:val="0"/>
        <w:spacing w:before="70" w:after="0" w:line="262" w:lineRule="auto"/>
        <w:ind w:right="576"/>
        <w:rPr>
          <w:lang w:val="ru-RU"/>
        </w:rPr>
      </w:pPr>
      <w:r w:rsidRPr="00CC29FF">
        <w:rPr>
          <w:lang w:val="ru-RU"/>
        </w:rPr>
        <w:tab/>
      </w:r>
      <w:proofErr w:type="spellStart"/>
      <w:r w:rsidRPr="00CC29FF">
        <w:rPr>
          <w:rFonts w:ascii="Times New Roman" w:eastAsia="Times New Roman" w:hAnsi="Times New Roman"/>
          <w:color w:val="000000"/>
          <w:sz w:val="24"/>
          <w:lang w:val="ru-RU"/>
        </w:rPr>
        <w:t>Метапредметные</w:t>
      </w:r>
      <w:proofErr w:type="spellEnd"/>
      <w:r w:rsidRPr="00CC29FF">
        <w:rPr>
          <w:rFonts w:ascii="Times New Roman" w:eastAsia="Times New Roman" w:hAnsi="Times New Roman"/>
          <w:color w:val="000000"/>
          <w:sz w:val="24"/>
          <w:lang w:val="ru-RU"/>
        </w:rPr>
        <w:t xml:space="preserve"> результаты, формируемые в ходе изучения учебного предмета ОБЖ, должны отражать:</w:t>
      </w:r>
    </w:p>
    <w:p w:rsidR="00670663" w:rsidRPr="00CC29FF" w:rsidRDefault="00670663">
      <w:pPr>
        <w:rPr>
          <w:lang w:val="ru-RU"/>
        </w:rPr>
        <w:sectPr w:rsidR="00670663" w:rsidRPr="00CC29FF">
          <w:pgSz w:w="11900" w:h="16840"/>
          <w:pgMar w:top="286" w:right="654" w:bottom="462" w:left="666" w:header="720" w:footer="720" w:gutter="0"/>
          <w:cols w:space="720" w:equalWidth="0">
            <w:col w:w="10580"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autoSpaceDE w:val="0"/>
        <w:autoSpaceDN w:val="0"/>
        <w:spacing w:after="0" w:line="228" w:lineRule="auto"/>
        <w:ind w:left="180"/>
        <w:rPr>
          <w:lang w:val="ru-RU"/>
        </w:rPr>
      </w:pPr>
      <w:r w:rsidRPr="00CC29FF">
        <w:rPr>
          <w:rFonts w:ascii="Times New Roman" w:eastAsia="Times New Roman" w:hAnsi="Times New Roman"/>
          <w:color w:val="000000"/>
          <w:sz w:val="24"/>
          <w:lang w:val="ru-RU"/>
        </w:rPr>
        <w:t>1.</w:t>
      </w:r>
      <w:r w:rsidRPr="00CC29FF">
        <w:rPr>
          <w:rFonts w:ascii="Times New Roman" w:eastAsia="Times New Roman" w:hAnsi="Times New Roman"/>
          <w:b/>
          <w:color w:val="000000"/>
          <w:sz w:val="24"/>
          <w:lang w:val="ru-RU"/>
        </w:rPr>
        <w:t xml:space="preserve">Овладение универсальными познавательными </w:t>
      </w:r>
      <w:proofErr w:type="spellStart"/>
      <w:r w:rsidRPr="00CC29FF">
        <w:rPr>
          <w:rFonts w:ascii="Times New Roman" w:eastAsia="Times New Roman" w:hAnsi="Times New Roman"/>
          <w:b/>
          <w:color w:val="000000"/>
          <w:sz w:val="24"/>
          <w:lang w:val="ru-RU"/>
        </w:rPr>
        <w:t>действи</w:t>
      </w:r>
      <w:proofErr w:type="spellEnd"/>
      <w:r w:rsidRPr="00CC29FF">
        <w:rPr>
          <w:rFonts w:ascii="DejaVu Serif" w:eastAsia="DejaVu Serif" w:hAnsi="DejaVu Serif"/>
          <w:b/>
          <w:color w:val="000000"/>
          <w:sz w:val="24"/>
          <w:lang w:val="ru-RU"/>
        </w:rPr>
        <w:t>​</w:t>
      </w:r>
      <w:proofErr w:type="spellStart"/>
      <w:r w:rsidRPr="00CC29FF">
        <w:rPr>
          <w:rFonts w:ascii="Times New Roman" w:eastAsia="Times New Roman" w:hAnsi="Times New Roman"/>
          <w:b/>
          <w:color w:val="000000"/>
          <w:sz w:val="24"/>
          <w:lang w:val="ru-RU"/>
        </w:rPr>
        <w:t>ями</w:t>
      </w:r>
      <w:proofErr w:type="spellEnd"/>
      <w:r w:rsidRPr="00CC29FF">
        <w:rPr>
          <w:rFonts w:ascii="Times New Roman" w:eastAsia="Times New Roman" w:hAnsi="Times New Roman"/>
          <w:b/>
          <w:color w:val="000000"/>
          <w:sz w:val="24"/>
          <w:lang w:val="ru-RU"/>
        </w:rPr>
        <w:t>.</w:t>
      </w:r>
    </w:p>
    <w:p w:rsidR="00670663" w:rsidRPr="00CC29FF" w:rsidRDefault="00CC29FF">
      <w:pPr>
        <w:tabs>
          <w:tab w:val="left" w:pos="180"/>
        </w:tabs>
        <w:autoSpaceDE w:val="0"/>
        <w:autoSpaceDN w:val="0"/>
        <w:spacing w:before="70" w:after="0" w:line="288" w:lineRule="auto"/>
        <w:ind w:right="432"/>
        <w:rPr>
          <w:lang w:val="ru-RU"/>
        </w:rPr>
      </w:pPr>
      <w:r w:rsidRPr="00CC29FF">
        <w:rPr>
          <w:lang w:val="ru-RU"/>
        </w:rPr>
        <w:tab/>
      </w:r>
      <w:r w:rsidRPr="00CC29FF">
        <w:rPr>
          <w:rFonts w:ascii="Times New Roman" w:eastAsia="Times New Roman" w:hAnsi="Times New Roman"/>
          <w:color w:val="000000"/>
          <w:sz w:val="24"/>
          <w:u w:val="single"/>
          <w:lang w:val="ru-RU"/>
        </w:rPr>
        <w:t xml:space="preserve">Базовые логические действия: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выявлять и характеризовать существенные признаки объектов (явлений);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устанавливать существенный признак классификации, основания для обобщения и сравнения, критерии проводимого анализа;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выявлять дефициты информации, данных, необходимых для решения поставленной задачи; </w:t>
      </w:r>
      <w:r w:rsidRPr="00CC29FF">
        <w:rPr>
          <w:lang w:val="ru-RU"/>
        </w:rPr>
        <w:tab/>
      </w:r>
      <w:r w:rsidRPr="00CC29FF">
        <w:rPr>
          <w:rFonts w:ascii="Times New Roman" w:eastAsia="Times New Roman" w:hAnsi="Times New Roman"/>
          <w:color w:val="000000"/>
          <w:sz w:val="24"/>
          <w:lang w:val="ru-RU"/>
        </w:rP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r w:rsidRPr="00CC29FF">
        <w:rPr>
          <w:lang w:val="ru-RU"/>
        </w:rPr>
        <w:br/>
      </w:r>
      <w:r w:rsidRPr="00CC29FF">
        <w:rPr>
          <w:lang w:val="ru-RU"/>
        </w:rPr>
        <w:tab/>
      </w:r>
      <w:r w:rsidRPr="00CC29FF">
        <w:rPr>
          <w:rFonts w:ascii="Times New Roman" w:eastAsia="Times New Roman" w:hAnsi="Times New Roman"/>
          <w:color w:val="000000"/>
          <w:sz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0663" w:rsidRPr="00CC29FF" w:rsidRDefault="00CC29FF">
      <w:pPr>
        <w:tabs>
          <w:tab w:val="left" w:pos="180"/>
        </w:tabs>
        <w:autoSpaceDE w:val="0"/>
        <w:autoSpaceDN w:val="0"/>
        <w:spacing w:before="70" w:after="0" w:line="286" w:lineRule="auto"/>
        <w:ind w:right="288"/>
        <w:rPr>
          <w:lang w:val="ru-RU"/>
        </w:rPr>
      </w:pPr>
      <w:r w:rsidRPr="00CC29FF">
        <w:rPr>
          <w:lang w:val="ru-RU"/>
        </w:rPr>
        <w:tab/>
      </w:r>
      <w:r w:rsidRPr="00CC29FF">
        <w:rPr>
          <w:rFonts w:ascii="Times New Roman" w:eastAsia="Times New Roman" w:hAnsi="Times New Roman"/>
          <w:color w:val="000000"/>
          <w:sz w:val="24"/>
          <w:u w:val="single"/>
          <w:lang w:val="ru-RU"/>
        </w:rPr>
        <w:t xml:space="preserve">Базовые исследовательские действия: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r w:rsidRPr="00CC29FF">
        <w:rPr>
          <w:lang w:val="ru-RU"/>
        </w:rPr>
        <w:tab/>
      </w:r>
      <w:r w:rsidRPr="00CC29FF">
        <w:rPr>
          <w:rFonts w:ascii="Times New Roman" w:eastAsia="Times New Roman" w:hAnsi="Times New Roman"/>
          <w:color w:val="000000"/>
          <w:sz w:val="24"/>
          <w:lang w:val="ru-RU"/>
        </w:rPr>
        <w:t xml:space="preserve">проводить (принимать участие) небольшое самостоятельное исследование заданного объекта (явления), устанавливать причинно-следственные связи; </w:t>
      </w:r>
      <w:r w:rsidRPr="00CC29FF">
        <w:rPr>
          <w:lang w:val="ru-RU"/>
        </w:rPr>
        <w:br/>
      </w:r>
      <w:r w:rsidRPr="00CC29FF">
        <w:rPr>
          <w:lang w:val="ru-RU"/>
        </w:rPr>
        <w:tab/>
      </w:r>
      <w:r w:rsidRPr="00CC29FF">
        <w:rPr>
          <w:rFonts w:ascii="Times New Roman" w:eastAsia="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70663" w:rsidRPr="00CC29FF" w:rsidRDefault="00CC29FF">
      <w:pPr>
        <w:tabs>
          <w:tab w:val="left" w:pos="180"/>
        </w:tabs>
        <w:autoSpaceDE w:val="0"/>
        <w:autoSpaceDN w:val="0"/>
        <w:spacing w:before="70" w:after="0" w:line="288" w:lineRule="auto"/>
        <w:rPr>
          <w:lang w:val="ru-RU"/>
        </w:rPr>
      </w:pPr>
      <w:r w:rsidRPr="00CC29FF">
        <w:rPr>
          <w:lang w:val="ru-RU"/>
        </w:rPr>
        <w:tab/>
      </w:r>
      <w:r w:rsidRPr="00CC29FF">
        <w:rPr>
          <w:rFonts w:ascii="Times New Roman" w:eastAsia="Times New Roman" w:hAnsi="Times New Roman"/>
          <w:color w:val="000000"/>
          <w:sz w:val="24"/>
          <w:u w:val="single"/>
          <w:lang w:val="ru-RU"/>
        </w:rPr>
        <w:t xml:space="preserve">Работа с информацией: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выбирать, анализировать, систематизировать и интерпретировать информацию различных видов и форм представления;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spellStart"/>
      <w:r w:rsidRPr="00CC29FF">
        <w:rPr>
          <w:rFonts w:ascii="Times New Roman" w:eastAsia="Times New Roman" w:hAnsi="Times New Roman"/>
          <w:color w:val="000000"/>
          <w:sz w:val="24"/>
          <w:lang w:val="ru-RU"/>
        </w:rPr>
        <w:t>комбина</w:t>
      </w:r>
      <w:proofErr w:type="spellEnd"/>
      <w:r w:rsidRPr="00CC29FF">
        <w:rPr>
          <w:rFonts w:ascii="Times New Roman" w:eastAsia="Times New Roman" w:hAnsi="Times New Roman"/>
          <w:color w:val="000000"/>
          <w:sz w:val="24"/>
          <w:lang w:val="ru-RU"/>
        </w:rPr>
        <w:t>​</w:t>
      </w:r>
      <w:proofErr w:type="spellStart"/>
      <w:r w:rsidRPr="00CC29FF">
        <w:rPr>
          <w:rFonts w:ascii="Times New Roman" w:eastAsia="Times New Roman" w:hAnsi="Times New Roman"/>
          <w:color w:val="000000"/>
          <w:sz w:val="24"/>
          <w:lang w:val="ru-RU"/>
        </w:rPr>
        <w:t>циями</w:t>
      </w:r>
      <w:proofErr w:type="spellEnd"/>
      <w:r w:rsidRPr="00CC29FF">
        <w:rPr>
          <w:rFonts w:ascii="Times New Roman" w:eastAsia="Times New Roman" w:hAnsi="Times New Roman"/>
          <w:color w:val="000000"/>
          <w:sz w:val="24"/>
          <w:lang w:val="ru-RU"/>
        </w:rPr>
        <w:t xml:space="preserve">; </w:t>
      </w:r>
      <w:r w:rsidRPr="00CC29FF">
        <w:rPr>
          <w:lang w:val="ru-RU"/>
        </w:rPr>
        <w:tab/>
      </w:r>
      <w:r w:rsidRPr="00CC29FF">
        <w:rPr>
          <w:rFonts w:ascii="Times New Roman" w:eastAsia="Times New Roman" w:hAnsi="Times New Roman"/>
          <w:color w:val="000000"/>
          <w:sz w:val="24"/>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CC29FF">
        <w:rPr>
          <w:lang w:val="ru-RU"/>
        </w:rPr>
        <w:br/>
      </w:r>
      <w:r w:rsidRPr="00CC29FF">
        <w:rPr>
          <w:lang w:val="ru-RU"/>
        </w:rPr>
        <w:tab/>
      </w:r>
      <w:r w:rsidRPr="00CC29FF">
        <w:rPr>
          <w:rFonts w:ascii="Times New Roman" w:eastAsia="Times New Roman" w:hAnsi="Times New Roman"/>
          <w:color w:val="000000"/>
          <w:sz w:val="24"/>
          <w:lang w:val="ru-RU"/>
        </w:rPr>
        <w:t>эффективно запоминать и систематизировать информацию.</w:t>
      </w:r>
    </w:p>
    <w:p w:rsidR="00670663" w:rsidRPr="00CC29FF" w:rsidRDefault="00CC29FF">
      <w:pPr>
        <w:tabs>
          <w:tab w:val="left" w:pos="180"/>
        </w:tabs>
        <w:autoSpaceDE w:val="0"/>
        <w:autoSpaceDN w:val="0"/>
        <w:spacing w:before="70" w:after="0" w:line="262" w:lineRule="auto"/>
        <w:ind w:right="288"/>
        <w:rPr>
          <w:lang w:val="ru-RU"/>
        </w:rPr>
      </w:pPr>
      <w:r w:rsidRPr="00CC29FF">
        <w:rPr>
          <w:lang w:val="ru-RU"/>
        </w:rPr>
        <w:tab/>
      </w:r>
      <w:r w:rsidRPr="00CC29FF">
        <w:rPr>
          <w:rFonts w:ascii="Times New Roman" w:eastAsia="Times New Roman" w:hAnsi="Times New Roman"/>
          <w:color w:val="000000"/>
          <w:sz w:val="24"/>
          <w:lang w:val="ru-RU"/>
        </w:rPr>
        <w:t xml:space="preserve">Овладение системой универсальных познавательных действий обеспечивает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когнитивных навыков обучающихся.</w:t>
      </w:r>
    </w:p>
    <w:p w:rsidR="00670663" w:rsidRPr="00CC29FF" w:rsidRDefault="00CC29FF">
      <w:pPr>
        <w:autoSpaceDE w:val="0"/>
        <w:autoSpaceDN w:val="0"/>
        <w:spacing w:before="190" w:after="0" w:line="228" w:lineRule="auto"/>
        <w:ind w:left="180"/>
        <w:rPr>
          <w:lang w:val="ru-RU"/>
        </w:rPr>
      </w:pPr>
      <w:r w:rsidRPr="00CC29FF">
        <w:rPr>
          <w:rFonts w:ascii="Times New Roman" w:eastAsia="Times New Roman" w:hAnsi="Times New Roman"/>
          <w:b/>
          <w:color w:val="000000"/>
          <w:sz w:val="24"/>
          <w:lang w:val="ru-RU"/>
        </w:rPr>
        <w:t xml:space="preserve">2. Овладение универсальными коммуникативными </w:t>
      </w:r>
      <w:proofErr w:type="spellStart"/>
      <w:r w:rsidRPr="00CC29FF">
        <w:rPr>
          <w:rFonts w:ascii="Times New Roman" w:eastAsia="Times New Roman" w:hAnsi="Times New Roman"/>
          <w:b/>
          <w:color w:val="000000"/>
          <w:sz w:val="24"/>
          <w:lang w:val="ru-RU"/>
        </w:rPr>
        <w:t>действи</w:t>
      </w:r>
      <w:proofErr w:type="spellEnd"/>
      <w:r w:rsidRPr="00CC29FF">
        <w:rPr>
          <w:rFonts w:ascii="DejaVu Serif" w:eastAsia="DejaVu Serif" w:hAnsi="DejaVu Serif"/>
          <w:b/>
          <w:color w:val="000000"/>
          <w:sz w:val="24"/>
          <w:lang w:val="ru-RU"/>
        </w:rPr>
        <w:t>​</w:t>
      </w:r>
      <w:proofErr w:type="spellStart"/>
      <w:r w:rsidRPr="00CC29FF">
        <w:rPr>
          <w:rFonts w:ascii="Times New Roman" w:eastAsia="Times New Roman" w:hAnsi="Times New Roman"/>
          <w:b/>
          <w:color w:val="000000"/>
          <w:sz w:val="24"/>
          <w:lang w:val="ru-RU"/>
        </w:rPr>
        <w:t>ями</w:t>
      </w:r>
      <w:proofErr w:type="spellEnd"/>
      <w:r w:rsidRPr="00CC29FF">
        <w:rPr>
          <w:rFonts w:ascii="Times New Roman" w:eastAsia="Times New Roman" w:hAnsi="Times New Roman"/>
          <w:b/>
          <w:color w:val="000000"/>
          <w:sz w:val="24"/>
          <w:lang w:val="ru-RU"/>
        </w:rPr>
        <w:t>.</w:t>
      </w:r>
    </w:p>
    <w:p w:rsidR="00670663" w:rsidRPr="00CC29FF" w:rsidRDefault="00CC29FF">
      <w:pPr>
        <w:tabs>
          <w:tab w:val="left" w:pos="180"/>
        </w:tabs>
        <w:autoSpaceDE w:val="0"/>
        <w:autoSpaceDN w:val="0"/>
        <w:spacing w:before="70" w:after="0" w:line="283" w:lineRule="auto"/>
        <w:rPr>
          <w:lang w:val="ru-RU"/>
        </w:rPr>
      </w:pPr>
      <w:r w:rsidRPr="00CC29FF">
        <w:rPr>
          <w:lang w:val="ru-RU"/>
        </w:rPr>
        <w:tab/>
      </w:r>
      <w:r w:rsidRPr="00CC29FF">
        <w:rPr>
          <w:rFonts w:ascii="Times New Roman" w:eastAsia="Times New Roman" w:hAnsi="Times New Roman"/>
          <w:color w:val="000000"/>
          <w:sz w:val="24"/>
          <w:u w:val="single"/>
          <w:lang w:val="ru-RU"/>
        </w:rPr>
        <w:t xml:space="preserve">Общение: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r w:rsidRPr="00CC29FF">
        <w:rPr>
          <w:lang w:val="ru-RU"/>
        </w:rPr>
        <w:br/>
      </w:r>
      <w:r w:rsidRPr="00CC29FF">
        <w:rPr>
          <w:lang w:val="ru-RU"/>
        </w:rPr>
        <w:tab/>
      </w:r>
      <w:r w:rsidRPr="00CC29FF">
        <w:rPr>
          <w:rFonts w:ascii="Times New Roman" w:eastAsia="Times New Roman" w:hAnsi="Times New Roman"/>
          <w:color w:val="000000"/>
          <w:sz w:val="24"/>
          <w:lang w:val="ru-RU"/>
        </w:rPr>
        <w:t>сопоставлять свои суждения с суждениями других участников диалога, обнаруживать различие и</w:t>
      </w:r>
    </w:p>
    <w:p w:rsidR="00670663" w:rsidRPr="00CC29FF" w:rsidRDefault="00670663">
      <w:pPr>
        <w:rPr>
          <w:lang w:val="ru-RU"/>
        </w:rPr>
        <w:sectPr w:rsidR="00670663" w:rsidRPr="00CC29FF">
          <w:pgSz w:w="11900" w:h="16840"/>
          <w:pgMar w:top="298" w:right="822" w:bottom="368" w:left="666" w:header="720" w:footer="720" w:gutter="0"/>
          <w:cols w:space="720" w:equalWidth="0">
            <w:col w:w="10412"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tabs>
          <w:tab w:val="left" w:pos="180"/>
        </w:tabs>
        <w:autoSpaceDE w:val="0"/>
        <w:autoSpaceDN w:val="0"/>
        <w:spacing w:after="0" w:line="281" w:lineRule="auto"/>
        <w:ind w:right="288"/>
        <w:rPr>
          <w:lang w:val="ru-RU"/>
        </w:rPr>
      </w:pPr>
      <w:r w:rsidRPr="00CC29FF">
        <w:rPr>
          <w:rFonts w:ascii="Times New Roman" w:eastAsia="Times New Roman" w:hAnsi="Times New Roman"/>
          <w:color w:val="000000"/>
          <w:sz w:val="24"/>
          <w:lang w:val="ru-RU"/>
        </w:rPr>
        <w:t xml:space="preserve">сходство позиций;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r w:rsidRPr="00CC29FF">
        <w:rPr>
          <w:lang w:val="ru-RU"/>
        </w:rPr>
        <w:br/>
      </w:r>
      <w:r w:rsidRPr="00CC29FF">
        <w:rPr>
          <w:lang w:val="ru-RU"/>
        </w:rPr>
        <w:tab/>
      </w:r>
      <w:r w:rsidRPr="00CC29FF">
        <w:rPr>
          <w:rFonts w:ascii="Times New Roman" w:eastAsia="Times New Roman" w:hAnsi="Times New Roman"/>
          <w:color w:val="000000"/>
          <w:sz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70663" w:rsidRPr="00CC29FF" w:rsidRDefault="00CC29FF">
      <w:pPr>
        <w:tabs>
          <w:tab w:val="left" w:pos="180"/>
        </w:tabs>
        <w:autoSpaceDE w:val="0"/>
        <w:autoSpaceDN w:val="0"/>
        <w:spacing w:before="70" w:after="0" w:line="286" w:lineRule="auto"/>
        <w:ind w:right="432"/>
        <w:rPr>
          <w:lang w:val="ru-RU"/>
        </w:rPr>
      </w:pPr>
      <w:r w:rsidRPr="00CC29FF">
        <w:rPr>
          <w:lang w:val="ru-RU"/>
        </w:rPr>
        <w:tab/>
      </w:r>
      <w:r w:rsidRPr="00CC29FF">
        <w:rPr>
          <w:rFonts w:ascii="Times New Roman" w:eastAsia="Times New Roman" w:hAnsi="Times New Roman"/>
          <w:color w:val="000000"/>
          <w:sz w:val="24"/>
          <w:u w:val="single"/>
          <w:lang w:val="ru-RU"/>
        </w:rPr>
        <w:t xml:space="preserve">Совместная деятельность (сотрудничество):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понимать и использовать преимущества командной и индивидуальной работы при решении конкретной учебной задачи;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определять свои действия и действия партнёра, которые помогали или затрудняли нахождение общего решения, оцени- </w:t>
      </w:r>
      <w:proofErr w:type="spellStart"/>
      <w:r w:rsidRPr="00CC29FF">
        <w:rPr>
          <w:rFonts w:ascii="Times New Roman" w:eastAsia="Times New Roman" w:hAnsi="Times New Roman"/>
          <w:color w:val="000000"/>
          <w:sz w:val="24"/>
          <w:lang w:val="ru-RU"/>
        </w:rPr>
        <w:t>вать</w:t>
      </w:r>
      <w:proofErr w:type="spellEnd"/>
      <w:r w:rsidRPr="00CC29FF">
        <w:rPr>
          <w:rFonts w:ascii="Times New Roman" w:eastAsia="Times New Roman" w:hAnsi="Times New Roman"/>
          <w:color w:val="000000"/>
          <w:sz w:val="24"/>
          <w:lang w:val="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70663" w:rsidRPr="00CC29FF" w:rsidRDefault="00CC29FF">
      <w:pPr>
        <w:tabs>
          <w:tab w:val="left" w:pos="180"/>
        </w:tabs>
        <w:autoSpaceDE w:val="0"/>
        <w:autoSpaceDN w:val="0"/>
        <w:spacing w:before="70" w:after="0" w:line="262" w:lineRule="auto"/>
        <w:ind w:right="144"/>
        <w:rPr>
          <w:lang w:val="ru-RU"/>
        </w:rPr>
      </w:pPr>
      <w:r w:rsidRPr="00CC29FF">
        <w:rPr>
          <w:lang w:val="ru-RU"/>
        </w:rPr>
        <w:tab/>
      </w:r>
      <w:r w:rsidRPr="00CC29FF">
        <w:rPr>
          <w:rFonts w:ascii="Times New Roman" w:eastAsia="Times New Roman" w:hAnsi="Times New Roman"/>
          <w:color w:val="000000"/>
          <w:sz w:val="24"/>
          <w:lang w:val="ru-RU"/>
        </w:rPr>
        <w:t xml:space="preserve">Овладение системой универсальных коммуникативных действий обеспечивает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670663" w:rsidRPr="00CC29FF" w:rsidRDefault="00CC29FF">
      <w:pPr>
        <w:autoSpaceDE w:val="0"/>
        <w:autoSpaceDN w:val="0"/>
        <w:spacing w:before="190" w:after="0" w:line="230" w:lineRule="auto"/>
        <w:ind w:left="180"/>
        <w:rPr>
          <w:lang w:val="ru-RU"/>
        </w:rPr>
      </w:pPr>
      <w:r w:rsidRPr="00CC29FF">
        <w:rPr>
          <w:rFonts w:ascii="Times New Roman" w:eastAsia="Times New Roman" w:hAnsi="Times New Roman"/>
          <w:b/>
          <w:color w:val="000000"/>
          <w:sz w:val="24"/>
          <w:lang w:val="ru-RU"/>
        </w:rPr>
        <w:t>3. Овладение универсальными учебными регулятивными действиями.</w:t>
      </w:r>
    </w:p>
    <w:p w:rsidR="00670663" w:rsidRPr="00CC29FF" w:rsidRDefault="00CC29FF">
      <w:pPr>
        <w:tabs>
          <w:tab w:val="left" w:pos="180"/>
        </w:tabs>
        <w:autoSpaceDE w:val="0"/>
        <w:autoSpaceDN w:val="0"/>
        <w:spacing w:before="70" w:after="0" w:line="283" w:lineRule="auto"/>
        <w:rPr>
          <w:lang w:val="ru-RU"/>
        </w:rPr>
      </w:pPr>
      <w:r w:rsidRPr="00CC29FF">
        <w:rPr>
          <w:lang w:val="ru-RU"/>
        </w:rPr>
        <w:tab/>
      </w:r>
      <w:r w:rsidRPr="00CC29FF">
        <w:rPr>
          <w:rFonts w:ascii="Times New Roman" w:eastAsia="Times New Roman" w:hAnsi="Times New Roman"/>
          <w:color w:val="000000"/>
          <w:sz w:val="24"/>
          <w:u w:val="single"/>
          <w:lang w:val="ru-RU"/>
        </w:rPr>
        <w:t xml:space="preserve">Самоорганизация: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выявлять проблемные вопросы, требующие решения в жизненных и учебных ситуациях;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r w:rsidRPr="00CC29FF">
        <w:rPr>
          <w:lang w:val="ru-RU"/>
        </w:rPr>
        <w:br/>
      </w:r>
      <w:r w:rsidRPr="00CC29FF">
        <w:rPr>
          <w:lang w:val="ru-RU"/>
        </w:rPr>
        <w:tab/>
      </w:r>
      <w:r w:rsidRPr="00CC29FF">
        <w:rPr>
          <w:rFonts w:ascii="Times New Roman" w:eastAsia="Times New Roman" w:hAnsi="Times New Roman"/>
          <w:color w:val="000000"/>
          <w:sz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70663" w:rsidRPr="00CC29FF" w:rsidRDefault="00CC29FF">
      <w:pPr>
        <w:tabs>
          <w:tab w:val="left" w:pos="180"/>
        </w:tabs>
        <w:autoSpaceDE w:val="0"/>
        <w:autoSpaceDN w:val="0"/>
        <w:spacing w:before="70" w:after="0" w:line="281" w:lineRule="auto"/>
        <w:rPr>
          <w:lang w:val="ru-RU"/>
        </w:rPr>
      </w:pPr>
      <w:r w:rsidRPr="00CC29FF">
        <w:rPr>
          <w:lang w:val="ru-RU"/>
        </w:rPr>
        <w:tab/>
      </w:r>
      <w:r w:rsidRPr="00CC29FF">
        <w:rPr>
          <w:rFonts w:ascii="Times New Roman" w:eastAsia="Times New Roman" w:hAnsi="Times New Roman"/>
          <w:color w:val="000000"/>
          <w:sz w:val="24"/>
          <w:u w:val="single"/>
          <w:lang w:val="ru-RU"/>
        </w:rPr>
        <w:t xml:space="preserve">Самоконтроль (рефлексия):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r w:rsidRPr="00CC29FF">
        <w:rPr>
          <w:lang w:val="ru-RU"/>
        </w:rPr>
        <w:br/>
      </w:r>
      <w:r w:rsidRPr="00CC29FF">
        <w:rPr>
          <w:lang w:val="ru-RU"/>
        </w:rPr>
        <w:tab/>
      </w:r>
      <w:r w:rsidRPr="00CC29FF">
        <w:rPr>
          <w:rFonts w:ascii="Times New Roman" w:eastAsia="Times New Roman" w:hAnsi="Times New Roman"/>
          <w:color w:val="000000"/>
          <w:sz w:val="24"/>
          <w:lang w:val="ru-RU"/>
        </w:rPr>
        <w:t>объяснять причины достижения (</w:t>
      </w:r>
      <w:proofErr w:type="spellStart"/>
      <w:r w:rsidRPr="00CC29FF">
        <w:rPr>
          <w:rFonts w:ascii="Times New Roman" w:eastAsia="Times New Roman" w:hAnsi="Times New Roman"/>
          <w:color w:val="000000"/>
          <w:sz w:val="24"/>
          <w:lang w:val="ru-RU"/>
        </w:rPr>
        <w:t>недостижения</w:t>
      </w:r>
      <w:proofErr w:type="spellEnd"/>
      <w:r w:rsidRPr="00CC29FF">
        <w:rPr>
          <w:rFonts w:ascii="Times New Roman" w:eastAsia="Times New Roman" w:hAnsi="Times New Roman"/>
          <w:color w:val="000000"/>
          <w:sz w:val="24"/>
          <w:lang w:val="ru-RU"/>
        </w:rPr>
        <w:t xml:space="preserve">) результатов деятельности, давать оценку </w:t>
      </w:r>
      <w:r w:rsidRPr="00CC29FF">
        <w:rPr>
          <w:lang w:val="ru-RU"/>
        </w:rPr>
        <w:br/>
      </w:r>
      <w:r w:rsidRPr="00CC29FF">
        <w:rPr>
          <w:rFonts w:ascii="Times New Roman" w:eastAsia="Times New Roman" w:hAnsi="Times New Roman"/>
          <w:color w:val="000000"/>
          <w:sz w:val="24"/>
          <w:lang w:val="ru-RU"/>
        </w:rPr>
        <w:t xml:space="preserve">приобретённому опыту, уметь находить позитивное в произошедшей ситуации; </w:t>
      </w:r>
      <w:r w:rsidRPr="00CC29FF">
        <w:rPr>
          <w:lang w:val="ru-RU"/>
        </w:rPr>
        <w:br/>
      </w:r>
      <w:r w:rsidRPr="00CC29FF">
        <w:rPr>
          <w:lang w:val="ru-RU"/>
        </w:rPr>
        <w:tab/>
      </w:r>
      <w:r w:rsidRPr="00CC29FF">
        <w:rPr>
          <w:rFonts w:ascii="Times New Roman" w:eastAsia="Times New Roman" w:hAnsi="Times New Roman"/>
          <w:color w:val="000000"/>
          <w:sz w:val="24"/>
          <w:lang w:val="ru-RU"/>
        </w:rPr>
        <w:t>оценивать соответствие результата цели и условиям.</w:t>
      </w:r>
    </w:p>
    <w:p w:rsidR="00670663" w:rsidRPr="00CC29FF" w:rsidRDefault="00CC29FF">
      <w:pPr>
        <w:tabs>
          <w:tab w:val="left" w:pos="180"/>
        </w:tabs>
        <w:autoSpaceDE w:val="0"/>
        <w:autoSpaceDN w:val="0"/>
        <w:spacing w:before="72" w:after="0" w:line="281" w:lineRule="auto"/>
        <w:rPr>
          <w:lang w:val="ru-RU"/>
        </w:rPr>
      </w:pPr>
      <w:r w:rsidRPr="00CC29FF">
        <w:rPr>
          <w:lang w:val="ru-RU"/>
        </w:rPr>
        <w:tab/>
      </w:r>
      <w:r w:rsidRPr="00CC29FF">
        <w:rPr>
          <w:rFonts w:ascii="Times New Roman" w:eastAsia="Times New Roman" w:hAnsi="Times New Roman"/>
          <w:color w:val="000000"/>
          <w:sz w:val="24"/>
          <w:u w:val="single"/>
          <w:lang w:val="ru-RU"/>
        </w:rPr>
        <w:t xml:space="preserve">Эмоциональный интеллект: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управлять собственными эмоциями и не поддаваться эмоциям других, выявлять и анализировать их причины; </w:t>
      </w:r>
      <w:r w:rsidRPr="00CC29FF">
        <w:rPr>
          <w:lang w:val="ru-RU"/>
        </w:rPr>
        <w:br/>
      </w:r>
      <w:r w:rsidRPr="00CC29FF">
        <w:rPr>
          <w:lang w:val="ru-RU"/>
        </w:rPr>
        <w:tab/>
      </w:r>
      <w:r w:rsidRPr="00CC29FF">
        <w:rPr>
          <w:rFonts w:ascii="Times New Roman" w:eastAsia="Times New Roman" w:hAnsi="Times New Roman"/>
          <w:color w:val="000000"/>
          <w:sz w:val="24"/>
          <w:lang w:val="ru-RU"/>
        </w:rPr>
        <w:t>ставить себя на место другого человека, понимать мотивы и намерения другого, регулировать способ выражения эмоций.</w:t>
      </w:r>
    </w:p>
    <w:p w:rsidR="00670663" w:rsidRPr="00CC29FF" w:rsidRDefault="00CC29FF">
      <w:pPr>
        <w:autoSpaceDE w:val="0"/>
        <w:autoSpaceDN w:val="0"/>
        <w:spacing w:before="70" w:after="0" w:line="271" w:lineRule="auto"/>
        <w:ind w:left="180"/>
        <w:rPr>
          <w:lang w:val="ru-RU"/>
        </w:rPr>
      </w:pPr>
      <w:r w:rsidRPr="00CC29FF">
        <w:rPr>
          <w:rFonts w:ascii="Times New Roman" w:eastAsia="Times New Roman" w:hAnsi="Times New Roman"/>
          <w:color w:val="000000"/>
          <w:sz w:val="24"/>
          <w:u w:val="single"/>
          <w:lang w:val="ru-RU"/>
        </w:rPr>
        <w:t xml:space="preserve">Принятие себя и других: </w:t>
      </w:r>
      <w:r w:rsidRPr="00CC29FF">
        <w:rPr>
          <w:lang w:val="ru-RU"/>
        </w:rPr>
        <w:br/>
      </w:r>
      <w:r w:rsidRPr="00CC29FF">
        <w:rPr>
          <w:rFonts w:ascii="Times New Roman" w:eastAsia="Times New Roman" w:hAnsi="Times New Roman"/>
          <w:color w:val="000000"/>
          <w:sz w:val="24"/>
          <w:lang w:val="ru-RU"/>
        </w:rPr>
        <w:t>осознанно относиться к другому человеку, его мнению, признавать право на ошибку свою и чужую; быть открытым себе и другим, осознавать невозможность контроля всего вокруг.</w:t>
      </w:r>
    </w:p>
    <w:p w:rsidR="00670663" w:rsidRPr="00CC29FF" w:rsidRDefault="00CC29FF">
      <w:pPr>
        <w:autoSpaceDE w:val="0"/>
        <w:autoSpaceDN w:val="0"/>
        <w:spacing w:before="70" w:after="0" w:line="271" w:lineRule="auto"/>
        <w:ind w:right="144" w:firstLine="180"/>
        <w:rPr>
          <w:lang w:val="ru-RU"/>
        </w:rPr>
      </w:pPr>
      <w:r w:rsidRPr="00CC29FF">
        <w:rPr>
          <w:rFonts w:ascii="Times New Roman" w:eastAsia="Times New Roman" w:hAnsi="Times New Roman"/>
          <w:color w:val="000000"/>
          <w:sz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70663" w:rsidRPr="00CC29FF" w:rsidRDefault="00CC29FF">
      <w:pPr>
        <w:autoSpaceDE w:val="0"/>
        <w:autoSpaceDN w:val="0"/>
        <w:spacing w:before="262" w:after="0" w:line="230" w:lineRule="auto"/>
        <w:rPr>
          <w:lang w:val="ru-RU"/>
        </w:rPr>
      </w:pPr>
      <w:r w:rsidRPr="00CC29FF">
        <w:rPr>
          <w:rFonts w:ascii="Times New Roman" w:eastAsia="Times New Roman" w:hAnsi="Times New Roman"/>
          <w:b/>
          <w:color w:val="000000"/>
          <w:sz w:val="24"/>
          <w:lang w:val="ru-RU"/>
        </w:rPr>
        <w:t>ПРЕДМЕТНЫЕ РЕЗУЛЬТАТЫ</w:t>
      </w:r>
    </w:p>
    <w:p w:rsidR="00670663" w:rsidRPr="00CC29FF" w:rsidRDefault="00CC29FF">
      <w:pPr>
        <w:autoSpaceDE w:val="0"/>
        <w:autoSpaceDN w:val="0"/>
        <w:spacing w:before="166" w:after="0" w:line="262" w:lineRule="auto"/>
        <w:ind w:right="576"/>
        <w:jc w:val="center"/>
        <w:rPr>
          <w:lang w:val="ru-RU"/>
        </w:rPr>
      </w:pPr>
      <w:r w:rsidRPr="00CC29FF">
        <w:rPr>
          <w:rFonts w:ascii="Times New Roman" w:eastAsia="Times New Roman" w:hAnsi="Times New Roman"/>
          <w:color w:val="000000"/>
          <w:sz w:val="24"/>
          <w:lang w:val="ru-RU"/>
        </w:rPr>
        <w:t xml:space="preserve">Предметные результаты характеризуют </w:t>
      </w:r>
      <w:proofErr w:type="spellStart"/>
      <w:r w:rsidRPr="00CC29FF">
        <w:rPr>
          <w:rFonts w:ascii="Times New Roman" w:eastAsia="Times New Roman" w:hAnsi="Times New Roman"/>
          <w:color w:val="000000"/>
          <w:sz w:val="24"/>
          <w:lang w:val="ru-RU"/>
        </w:rPr>
        <w:t>сформированностью</w:t>
      </w:r>
      <w:proofErr w:type="spellEnd"/>
      <w:r w:rsidRPr="00CC29FF">
        <w:rPr>
          <w:rFonts w:ascii="Times New Roman" w:eastAsia="Times New Roman" w:hAnsi="Times New Roman"/>
          <w:color w:val="000000"/>
          <w:sz w:val="24"/>
          <w:lang w:val="ru-RU"/>
        </w:rPr>
        <w:t xml:space="preserve"> у обучающихся основ культуры безопасности жизнедеятельности и проявляются в способности построения и следования модели</w:t>
      </w:r>
    </w:p>
    <w:p w:rsidR="00670663" w:rsidRPr="00CC29FF" w:rsidRDefault="00670663">
      <w:pPr>
        <w:rPr>
          <w:lang w:val="ru-RU"/>
        </w:rPr>
        <w:sectPr w:rsidR="00670663" w:rsidRPr="00CC29FF">
          <w:pgSz w:w="11900" w:h="16840"/>
          <w:pgMar w:top="286" w:right="670" w:bottom="402" w:left="666" w:header="720" w:footer="720" w:gutter="0"/>
          <w:cols w:space="720" w:equalWidth="0">
            <w:col w:w="10564"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autoSpaceDE w:val="0"/>
        <w:autoSpaceDN w:val="0"/>
        <w:spacing w:after="0" w:line="230" w:lineRule="auto"/>
        <w:rPr>
          <w:lang w:val="ru-RU"/>
        </w:rPr>
      </w:pPr>
      <w:r w:rsidRPr="00CC29FF">
        <w:rPr>
          <w:rFonts w:ascii="Times New Roman" w:eastAsia="Times New Roman" w:hAnsi="Times New Roman"/>
          <w:color w:val="000000"/>
          <w:sz w:val="24"/>
          <w:lang w:val="ru-RU"/>
        </w:rPr>
        <w:t>индивидуального безопасного поведения и опыте её применения в повседневной жизни.</w:t>
      </w:r>
    </w:p>
    <w:p w:rsidR="00670663" w:rsidRPr="00CC29FF" w:rsidRDefault="00CC29FF">
      <w:pPr>
        <w:autoSpaceDE w:val="0"/>
        <w:autoSpaceDN w:val="0"/>
        <w:spacing w:before="70" w:after="0" w:line="281" w:lineRule="auto"/>
        <w:ind w:firstLine="180"/>
        <w:rPr>
          <w:lang w:val="ru-RU"/>
        </w:rPr>
      </w:pPr>
      <w:r w:rsidRPr="00CC29FF">
        <w:rPr>
          <w:rFonts w:ascii="Times New Roman" w:eastAsia="Times New Roman" w:hAnsi="Times New Roman"/>
          <w:color w:val="000000"/>
          <w:sz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C29FF">
        <w:rPr>
          <w:rFonts w:ascii="Times New Roman" w:eastAsia="Times New Roman" w:hAnsi="Times New Roman"/>
          <w:color w:val="000000"/>
          <w:sz w:val="24"/>
          <w:lang w:val="ru-RU"/>
        </w:rPr>
        <w:t>антиэкстремистского</w:t>
      </w:r>
      <w:proofErr w:type="spellEnd"/>
      <w:r w:rsidRPr="00CC29FF">
        <w:rPr>
          <w:rFonts w:ascii="Times New Roman" w:eastAsia="Times New Roman" w:hAnsi="Times New Roman"/>
          <w:color w:val="000000"/>
          <w:sz w:val="24"/>
          <w:lang w:val="ru-RU"/>
        </w:rPr>
        <w:t xml:space="preserve"> мышления и антитеррористического поведения, овладении базовыми </w:t>
      </w:r>
      <w:r w:rsidRPr="00CC29FF">
        <w:rPr>
          <w:lang w:val="ru-RU"/>
        </w:rPr>
        <w:br/>
      </w:r>
      <w:r w:rsidRPr="00CC29FF">
        <w:rPr>
          <w:rFonts w:ascii="Times New Roman" w:eastAsia="Times New Roman" w:hAnsi="Times New Roman"/>
          <w:color w:val="000000"/>
          <w:sz w:val="24"/>
          <w:lang w:val="ru-RU"/>
        </w:rPr>
        <w:t>медицинскими знаниями и практическими умениями безопасного поведения в повседневной жизни.</w:t>
      </w:r>
    </w:p>
    <w:p w:rsidR="00670663" w:rsidRPr="00CC29FF" w:rsidRDefault="00CC29FF">
      <w:pPr>
        <w:tabs>
          <w:tab w:val="left" w:pos="180"/>
        </w:tabs>
        <w:autoSpaceDE w:val="0"/>
        <w:autoSpaceDN w:val="0"/>
        <w:spacing w:before="70" w:after="0" w:line="290" w:lineRule="auto"/>
        <w:rPr>
          <w:lang w:val="ru-RU"/>
        </w:rPr>
      </w:pPr>
      <w:r w:rsidRPr="00CC29FF">
        <w:rPr>
          <w:lang w:val="ru-RU"/>
        </w:rPr>
        <w:tab/>
      </w:r>
      <w:r w:rsidRPr="00CC29FF">
        <w:rPr>
          <w:rFonts w:ascii="Times New Roman" w:eastAsia="Times New Roman" w:hAnsi="Times New Roman"/>
          <w:color w:val="000000"/>
          <w:sz w:val="24"/>
          <w:lang w:val="ru-RU"/>
        </w:rPr>
        <w:t xml:space="preserve">Предметные результаты по предметной области «Физическая культура и основы безопасности жизнедеятельности» должны обеспечивать: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 учебному предмету «Основы безопасности жизнедеятельности»: </w:t>
      </w:r>
      <w:r w:rsidRPr="00CC29FF">
        <w:rPr>
          <w:lang w:val="ru-RU"/>
        </w:rPr>
        <w:br/>
      </w:r>
      <w:r w:rsidRPr="00CC29FF">
        <w:rPr>
          <w:lang w:val="ru-RU"/>
        </w:rPr>
        <w:tab/>
      </w:r>
      <w:r w:rsidRPr="00CC29FF">
        <w:rPr>
          <w:rFonts w:ascii="Times New Roman" w:eastAsia="Times New Roman" w:hAnsi="Times New Roman"/>
          <w:color w:val="000000"/>
          <w:sz w:val="24"/>
          <w:lang w:val="ru-RU"/>
        </w:rPr>
        <w:t>1) 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 </w:t>
      </w:r>
      <w:r w:rsidRPr="00CC29FF">
        <w:rPr>
          <w:lang w:val="ru-RU"/>
        </w:rPr>
        <w:br/>
      </w:r>
      <w:r w:rsidRPr="00CC29FF">
        <w:rPr>
          <w:lang w:val="ru-RU"/>
        </w:rPr>
        <w:tab/>
      </w:r>
      <w:r w:rsidRPr="00CC29FF">
        <w:rPr>
          <w:rFonts w:ascii="Times New Roman" w:eastAsia="Times New Roman" w:hAnsi="Times New Roman"/>
          <w:color w:val="000000"/>
          <w:sz w:val="24"/>
          <w:lang w:val="ru-RU"/>
        </w:rPr>
        <w:t>2) 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r w:rsidRPr="00CC29FF">
        <w:rPr>
          <w:lang w:val="ru-RU"/>
        </w:rPr>
        <w:br/>
      </w:r>
      <w:r w:rsidRPr="00CC29FF">
        <w:rPr>
          <w:lang w:val="ru-RU"/>
        </w:rPr>
        <w:tab/>
      </w:r>
      <w:r w:rsidRPr="00CC29FF">
        <w:rPr>
          <w:rFonts w:ascii="Times New Roman" w:eastAsia="Times New Roman" w:hAnsi="Times New Roman"/>
          <w:color w:val="000000"/>
          <w:sz w:val="24"/>
          <w:lang w:val="ru-RU"/>
        </w:rPr>
        <w:t>3) 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активной жизненной позиции, умений и навыков личного участия в обеспечении мер безопасности личности, общества и государства;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 </w:t>
      </w:r>
      <w:r w:rsidRPr="00CC29FF">
        <w:rPr>
          <w:lang w:val="ru-RU"/>
        </w:rPr>
        <w:br/>
      </w:r>
      <w:r w:rsidRPr="00CC29FF">
        <w:rPr>
          <w:lang w:val="ru-RU"/>
        </w:rPr>
        <w:tab/>
      </w:r>
      <w:r w:rsidRPr="00CC29FF">
        <w:rPr>
          <w:rFonts w:ascii="Times New Roman" w:eastAsia="Times New Roman" w:hAnsi="Times New Roman"/>
          <w:color w:val="000000"/>
          <w:sz w:val="24"/>
          <w:lang w:val="ru-RU"/>
        </w:rPr>
        <w:t>5) </w:t>
      </w:r>
      <w:proofErr w:type="spellStart"/>
      <w:r w:rsidRPr="00CC29FF">
        <w:rPr>
          <w:rFonts w:ascii="Times New Roman" w:eastAsia="Times New Roman" w:hAnsi="Times New Roman"/>
          <w:color w:val="000000"/>
          <w:sz w:val="24"/>
          <w:lang w:val="ru-RU"/>
        </w:rPr>
        <w:t>сформированность</w:t>
      </w:r>
      <w:proofErr w:type="spellEnd"/>
      <w:r w:rsidRPr="00CC29FF">
        <w:rPr>
          <w:rFonts w:ascii="Times New Roman" w:eastAsia="Times New Roman" w:hAnsi="Times New Roman"/>
          <w:color w:val="000000"/>
          <w:sz w:val="24"/>
          <w:lang w:val="ru-RU"/>
        </w:rPr>
        <w:t xml:space="preserve"> чувства гордости за свою Родину, ответственного отношения к выполнению конституционного долга — защите Отечества;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9) освоение основ медицинских знаний и владение умениями оказывать первую помощь </w:t>
      </w:r>
      <w:r w:rsidRPr="00CC29FF">
        <w:rPr>
          <w:lang w:val="ru-RU"/>
        </w:rPr>
        <w:br/>
      </w:r>
      <w:r w:rsidRPr="00CC29FF">
        <w:rPr>
          <w:rFonts w:ascii="Times New Roman" w:eastAsia="Times New Roman" w:hAnsi="Times New Roman"/>
          <w:color w:val="000000"/>
          <w:sz w:val="24"/>
          <w:lang w:val="ru-RU"/>
        </w:rPr>
        <w:t xml:space="preserve">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CC29FF">
        <w:rPr>
          <w:lang w:val="ru-RU"/>
        </w:rPr>
        <w:br/>
      </w:r>
      <w:r w:rsidRPr="00CC29FF">
        <w:rPr>
          <w:rFonts w:ascii="Times New Roman" w:eastAsia="Times New Roman" w:hAnsi="Times New Roman"/>
          <w:color w:val="000000"/>
          <w:sz w:val="24"/>
          <w:lang w:val="ru-RU"/>
        </w:rPr>
        <w:t xml:space="preserve">отморожениях, отравлениях;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w:t>
      </w:r>
      <w:r w:rsidRPr="00CC29FF">
        <w:rPr>
          <w:lang w:val="ru-RU"/>
        </w:rPr>
        <w:br/>
      </w:r>
      <w:r w:rsidRPr="00CC29FF">
        <w:rPr>
          <w:rFonts w:ascii="Times New Roman" w:eastAsia="Times New Roman" w:hAnsi="Times New Roman"/>
          <w:color w:val="000000"/>
          <w:sz w:val="24"/>
          <w:lang w:val="ru-RU"/>
        </w:rPr>
        <w:t xml:space="preserve">возможностей;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w:t>
      </w:r>
      <w:r w:rsidRPr="00CC29FF">
        <w:rPr>
          <w:lang w:val="ru-RU"/>
        </w:rPr>
        <w:br/>
      </w:r>
      <w:r w:rsidRPr="00CC29FF">
        <w:rPr>
          <w:rFonts w:ascii="Times New Roman" w:eastAsia="Times New Roman" w:hAnsi="Times New Roman"/>
          <w:color w:val="000000"/>
          <w:sz w:val="24"/>
          <w:lang w:val="ru-RU"/>
        </w:rPr>
        <w:t xml:space="preserve">проживания; </w:t>
      </w:r>
      <w:r w:rsidRPr="00CC29FF">
        <w:rPr>
          <w:lang w:val="ru-RU"/>
        </w:rPr>
        <w:br/>
      </w:r>
      <w:r w:rsidRPr="00CC29FF">
        <w:rPr>
          <w:lang w:val="ru-RU"/>
        </w:rPr>
        <w:tab/>
      </w:r>
      <w:r w:rsidRPr="00CC29FF">
        <w:rPr>
          <w:rFonts w:ascii="Times New Roman" w:eastAsia="Times New Roman" w:hAnsi="Times New Roman"/>
          <w:color w:val="000000"/>
          <w:sz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70663" w:rsidRPr="00CC29FF" w:rsidRDefault="00CC29FF">
      <w:pPr>
        <w:autoSpaceDE w:val="0"/>
        <w:autoSpaceDN w:val="0"/>
        <w:spacing w:before="190" w:after="0" w:line="230" w:lineRule="auto"/>
        <w:ind w:left="180"/>
        <w:rPr>
          <w:lang w:val="ru-RU"/>
        </w:rPr>
      </w:pPr>
      <w:r w:rsidRPr="00CC29FF">
        <w:rPr>
          <w:rFonts w:ascii="Times New Roman" w:eastAsia="Times New Roman" w:hAnsi="Times New Roman"/>
          <w:color w:val="000000"/>
          <w:sz w:val="24"/>
          <w:lang w:val="ru-RU"/>
        </w:rPr>
        <w:t>Достижение результатов освоения программы основного общего образования обеспечивается</w:t>
      </w:r>
    </w:p>
    <w:p w:rsidR="00670663" w:rsidRPr="00CC29FF" w:rsidRDefault="00670663">
      <w:pPr>
        <w:rPr>
          <w:lang w:val="ru-RU"/>
        </w:rPr>
        <w:sectPr w:rsidR="00670663" w:rsidRPr="00CC29FF">
          <w:pgSz w:w="11900" w:h="16840"/>
          <w:pgMar w:top="286" w:right="688" w:bottom="378" w:left="666" w:header="720" w:footer="720" w:gutter="0"/>
          <w:cols w:space="720" w:equalWidth="0">
            <w:col w:w="10546" w:space="0"/>
          </w:cols>
          <w:docGrid w:linePitch="360"/>
        </w:sectPr>
      </w:pPr>
    </w:p>
    <w:p w:rsidR="00670663" w:rsidRPr="00CC29FF" w:rsidRDefault="00670663">
      <w:pPr>
        <w:autoSpaceDE w:val="0"/>
        <w:autoSpaceDN w:val="0"/>
        <w:spacing w:after="66" w:line="220" w:lineRule="exact"/>
        <w:rPr>
          <w:lang w:val="ru-RU"/>
        </w:rPr>
      </w:pPr>
    </w:p>
    <w:p w:rsidR="00670663" w:rsidRPr="00CC29FF" w:rsidRDefault="00CC29FF">
      <w:pPr>
        <w:autoSpaceDE w:val="0"/>
        <w:autoSpaceDN w:val="0"/>
        <w:spacing w:after="0" w:line="262" w:lineRule="auto"/>
        <w:rPr>
          <w:lang w:val="ru-RU"/>
        </w:rPr>
      </w:pPr>
      <w:r w:rsidRPr="00CC29FF">
        <w:rPr>
          <w:rFonts w:ascii="Times New Roman" w:eastAsia="Times New Roman" w:hAnsi="Times New Roman"/>
          <w:color w:val="000000"/>
          <w:sz w:val="24"/>
          <w:lang w:val="ru-RU"/>
        </w:rPr>
        <w:t>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670663" w:rsidRPr="00CC29FF" w:rsidRDefault="00CC29FF">
      <w:pPr>
        <w:tabs>
          <w:tab w:val="left" w:pos="180"/>
        </w:tabs>
        <w:autoSpaceDE w:val="0"/>
        <w:autoSpaceDN w:val="0"/>
        <w:spacing w:before="190" w:after="0" w:line="283" w:lineRule="auto"/>
        <w:rPr>
          <w:lang w:val="ru-RU"/>
        </w:rPr>
      </w:pPr>
      <w:r w:rsidRPr="00CC29FF">
        <w:rPr>
          <w:lang w:val="ru-RU"/>
        </w:rPr>
        <w:tab/>
      </w:r>
      <w:r w:rsidRPr="00CC29FF">
        <w:rPr>
          <w:rFonts w:ascii="Times New Roman" w:eastAsia="Times New Roman" w:hAnsi="Times New Roman"/>
          <w:color w:val="000000"/>
          <w:sz w:val="24"/>
          <w:lang w:val="ru-RU"/>
        </w:rPr>
        <w:t xml:space="preserve">Распределение предметных результатов, формируемых в ходе изучения учебного предмета ОБЖ, по учебным модулям: </w:t>
      </w:r>
      <w:r w:rsidRPr="00CC29FF">
        <w:rPr>
          <w:lang w:val="ru-RU"/>
        </w:rPr>
        <w:br/>
      </w:r>
      <w:r w:rsidRPr="00CC29FF">
        <w:rPr>
          <w:lang w:val="ru-RU"/>
        </w:rPr>
        <w:tab/>
      </w:r>
      <w:r w:rsidRPr="00CC29FF">
        <w:rPr>
          <w:rFonts w:ascii="Times New Roman" w:eastAsia="Times New Roman" w:hAnsi="Times New Roman"/>
          <w:b/>
          <w:color w:val="000000"/>
          <w:sz w:val="24"/>
          <w:lang w:val="ru-RU"/>
        </w:rPr>
        <w:t xml:space="preserve">Модуль № 2 «Безопасность в быту»: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знать права, обязанности и ответственность граждан в области пожарной безопасности;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знать о правилах вызова экстренных служб и ответственности за ложные сообщения; </w:t>
      </w:r>
      <w:r w:rsidRPr="00CC29FF">
        <w:rPr>
          <w:lang w:val="ru-RU"/>
        </w:rPr>
        <w:br/>
      </w:r>
      <w:r w:rsidRPr="00CC29FF">
        <w:rPr>
          <w:lang w:val="ru-RU"/>
        </w:rPr>
        <w:tab/>
      </w:r>
      <w:r w:rsidRPr="00CC29FF">
        <w:rPr>
          <w:rFonts w:ascii="Times New Roman" w:eastAsia="Times New Roman" w:hAnsi="Times New Roman"/>
          <w:color w:val="000000"/>
          <w:sz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70663" w:rsidRPr="00CC29FF" w:rsidRDefault="00CC29FF">
      <w:pPr>
        <w:tabs>
          <w:tab w:val="left" w:pos="180"/>
        </w:tabs>
        <w:autoSpaceDE w:val="0"/>
        <w:autoSpaceDN w:val="0"/>
        <w:spacing w:before="72" w:after="0" w:line="286" w:lineRule="auto"/>
        <w:ind w:right="432"/>
        <w:rPr>
          <w:lang w:val="ru-RU"/>
        </w:rPr>
      </w:pPr>
      <w:r w:rsidRPr="00CC29FF">
        <w:rPr>
          <w:lang w:val="ru-RU"/>
        </w:rPr>
        <w:tab/>
      </w:r>
      <w:r w:rsidRPr="00CC29FF">
        <w:rPr>
          <w:rFonts w:ascii="Times New Roman" w:eastAsia="Times New Roman" w:hAnsi="Times New Roman"/>
          <w:b/>
          <w:color w:val="000000"/>
          <w:sz w:val="24"/>
          <w:lang w:val="ru-RU"/>
        </w:rPr>
        <w:t xml:space="preserve">Модуль № 3 «Безопасность на транспорте»: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классифицировать виды опасностей на транспорте (наземный, подземный, железнодорожный, водный, воздушный);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соблюдать правила дорожного движения, установленные для пешехода, пассажира, водителя велосипеда и иных средств передвижения;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предупреждать возникновение сложных и опасных ситуаций на транспорте, в том числе криминогенного характера и ситуации угрозы террористического акта;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w:t>
      </w:r>
      <w:r w:rsidRPr="00CC29FF">
        <w:rPr>
          <w:lang w:val="ru-RU"/>
        </w:rPr>
        <w:br/>
      </w:r>
      <w:r w:rsidRPr="00CC29FF">
        <w:rPr>
          <w:rFonts w:ascii="Times New Roman" w:eastAsia="Times New Roman" w:hAnsi="Times New Roman"/>
          <w:color w:val="000000"/>
          <w:sz w:val="24"/>
          <w:lang w:val="ru-RU"/>
        </w:rPr>
        <w:t>террористическим актом.</w:t>
      </w:r>
    </w:p>
    <w:p w:rsidR="00670663" w:rsidRPr="00CC29FF" w:rsidRDefault="00CC29FF">
      <w:pPr>
        <w:tabs>
          <w:tab w:val="left" w:pos="180"/>
        </w:tabs>
        <w:autoSpaceDE w:val="0"/>
        <w:autoSpaceDN w:val="0"/>
        <w:spacing w:before="70" w:after="0" w:line="286" w:lineRule="auto"/>
        <w:ind w:right="144"/>
        <w:rPr>
          <w:lang w:val="ru-RU"/>
        </w:rPr>
      </w:pPr>
      <w:r w:rsidRPr="00CC29FF">
        <w:rPr>
          <w:lang w:val="ru-RU"/>
        </w:rPr>
        <w:tab/>
      </w:r>
      <w:r w:rsidRPr="00CC29FF">
        <w:rPr>
          <w:rFonts w:ascii="Times New Roman" w:eastAsia="Times New Roman" w:hAnsi="Times New Roman"/>
          <w:b/>
          <w:color w:val="000000"/>
          <w:sz w:val="24"/>
          <w:lang w:val="ru-RU"/>
        </w:rPr>
        <w:t xml:space="preserve">Модуль № 4 «Безопасность в общественных местах»: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распознавать и характеризовать ситуации криминогенного и антиобщественного характера (кража, грабёж, мошенничество, хулиганство, ксенофобия);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знать правила информирования экстренных служб;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безопасно действовать при возникновении пожара и происшествиях в общественных местах; </w:t>
      </w:r>
      <w:r w:rsidRPr="00CC29FF">
        <w:rPr>
          <w:lang w:val="ru-RU"/>
        </w:rPr>
        <w:tab/>
      </w:r>
      <w:r w:rsidRPr="00CC29FF">
        <w:rPr>
          <w:rFonts w:ascii="Times New Roman" w:eastAsia="Times New Roman" w:hAnsi="Times New Roman"/>
          <w:color w:val="000000"/>
          <w:sz w:val="24"/>
          <w:lang w:val="ru-RU"/>
        </w:rPr>
        <w:t xml:space="preserve">безопасно действовать в условиях совершения террористического акта, в том числе при захвате и освобождении </w:t>
      </w:r>
      <w:proofErr w:type="spellStart"/>
      <w:r w:rsidRPr="00CC29FF">
        <w:rPr>
          <w:rFonts w:ascii="Times New Roman" w:eastAsia="Times New Roman" w:hAnsi="Times New Roman"/>
          <w:color w:val="000000"/>
          <w:sz w:val="24"/>
          <w:lang w:val="ru-RU"/>
        </w:rPr>
        <w:t>залож</w:t>
      </w:r>
      <w:proofErr w:type="spell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ников</w:t>
      </w:r>
      <w:proofErr w:type="spellEnd"/>
      <w:r w:rsidRPr="00CC29FF">
        <w:rPr>
          <w:rFonts w:ascii="Times New Roman" w:eastAsia="Times New Roman" w:hAnsi="Times New Roman"/>
          <w:color w:val="000000"/>
          <w:sz w:val="24"/>
          <w:lang w:val="ru-RU"/>
        </w:rPr>
        <w:t xml:space="preserve">; </w:t>
      </w:r>
      <w:r w:rsidRPr="00CC29FF">
        <w:rPr>
          <w:lang w:val="ru-RU"/>
        </w:rPr>
        <w:br/>
      </w:r>
      <w:r w:rsidRPr="00CC29FF">
        <w:rPr>
          <w:lang w:val="ru-RU"/>
        </w:rPr>
        <w:tab/>
      </w:r>
      <w:r w:rsidRPr="00CC29FF">
        <w:rPr>
          <w:rFonts w:ascii="Times New Roman" w:eastAsia="Times New Roman" w:hAnsi="Times New Roman"/>
          <w:color w:val="000000"/>
          <w:sz w:val="24"/>
          <w:lang w:val="ru-RU"/>
        </w:rPr>
        <w:t>безопасно действовать в ситуациях криминогенного и антиобщественного характера.</w:t>
      </w:r>
    </w:p>
    <w:p w:rsidR="00670663" w:rsidRPr="00CC29FF" w:rsidRDefault="00CC29FF">
      <w:pPr>
        <w:tabs>
          <w:tab w:val="left" w:pos="180"/>
        </w:tabs>
        <w:autoSpaceDE w:val="0"/>
        <w:autoSpaceDN w:val="0"/>
        <w:spacing w:before="70" w:after="0" w:line="288" w:lineRule="auto"/>
        <w:ind w:right="144"/>
        <w:rPr>
          <w:lang w:val="ru-RU"/>
        </w:rPr>
      </w:pPr>
      <w:r w:rsidRPr="00CC29FF">
        <w:rPr>
          <w:lang w:val="ru-RU"/>
        </w:rPr>
        <w:tab/>
      </w:r>
      <w:r w:rsidRPr="00CC29FF">
        <w:rPr>
          <w:rFonts w:ascii="Times New Roman" w:eastAsia="Times New Roman" w:hAnsi="Times New Roman"/>
          <w:b/>
          <w:color w:val="000000"/>
          <w:sz w:val="24"/>
          <w:lang w:val="ru-RU"/>
        </w:rPr>
        <w:t xml:space="preserve">Модуль № 5 «Безопасность в природной среде»: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раскрывать смысл понятия экологии, экологической культуры, значение экологии для устойчивого развития общества;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помнить и выполнять правила безопасного поведения при неблагоприятной экологической обстановке;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объяснять правила безопасного поведения на водоёмах в различное время года;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безопасно действовать в случае возникновения чрезвычайных ситуаций геологического </w:t>
      </w:r>
      <w:r w:rsidRPr="00CC29FF">
        <w:rPr>
          <w:lang w:val="ru-RU"/>
        </w:rPr>
        <w:br/>
      </w:r>
      <w:r w:rsidRPr="00CC29FF">
        <w:rPr>
          <w:rFonts w:ascii="Times New Roman" w:eastAsia="Times New Roman" w:hAnsi="Times New Roman"/>
          <w:color w:val="000000"/>
          <w:sz w:val="24"/>
          <w:lang w:val="ru-RU"/>
        </w:rPr>
        <w:t xml:space="preserve">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характеризовать правила само- и взаимопомощи терпящим бедствие на воде;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 </w:t>
      </w:r>
      <w:r w:rsidRPr="00CC29FF">
        <w:rPr>
          <w:lang w:val="ru-RU"/>
        </w:rPr>
        <w:br/>
      </w:r>
      <w:r w:rsidRPr="00CC29FF">
        <w:rPr>
          <w:lang w:val="ru-RU"/>
        </w:rPr>
        <w:tab/>
      </w:r>
      <w:r w:rsidRPr="00CC29FF">
        <w:rPr>
          <w:rFonts w:ascii="Times New Roman" w:eastAsia="Times New Roman" w:hAnsi="Times New Roman"/>
          <w:color w:val="000000"/>
          <w:sz w:val="24"/>
          <w:lang w:val="ru-RU"/>
        </w:rPr>
        <w:t>знать и применять способы подачи сигнала о помощи.</w:t>
      </w:r>
    </w:p>
    <w:p w:rsidR="00670663" w:rsidRPr="00CC29FF" w:rsidRDefault="00CC29FF">
      <w:pPr>
        <w:tabs>
          <w:tab w:val="left" w:pos="180"/>
        </w:tabs>
        <w:autoSpaceDE w:val="0"/>
        <w:autoSpaceDN w:val="0"/>
        <w:spacing w:before="70" w:after="0"/>
        <w:rPr>
          <w:lang w:val="ru-RU"/>
        </w:rPr>
      </w:pPr>
      <w:r w:rsidRPr="00CC29FF">
        <w:rPr>
          <w:lang w:val="ru-RU"/>
        </w:rPr>
        <w:tab/>
      </w:r>
      <w:r w:rsidRPr="00CC29FF">
        <w:rPr>
          <w:rFonts w:ascii="Times New Roman" w:eastAsia="Times New Roman" w:hAnsi="Times New Roman"/>
          <w:b/>
          <w:color w:val="000000"/>
          <w:sz w:val="24"/>
          <w:lang w:val="ru-RU"/>
        </w:rPr>
        <w:t xml:space="preserve">Модуль № 6 «Здоровье и как его сохранить. Основы медицинских знаний»: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 </w:t>
      </w:r>
      <w:r w:rsidRPr="00CC29FF">
        <w:rPr>
          <w:lang w:val="ru-RU"/>
        </w:rPr>
        <w:br/>
      </w:r>
      <w:r w:rsidRPr="00CC29FF">
        <w:rPr>
          <w:lang w:val="ru-RU"/>
        </w:rPr>
        <w:tab/>
      </w:r>
      <w:r w:rsidRPr="00CC29FF">
        <w:rPr>
          <w:rFonts w:ascii="Times New Roman" w:eastAsia="Times New Roman" w:hAnsi="Times New Roman"/>
          <w:color w:val="000000"/>
          <w:sz w:val="24"/>
          <w:lang w:val="ru-RU"/>
        </w:rPr>
        <w:t>оказывать первую помощь и самопомощь при неотложных состояниях.</w:t>
      </w:r>
    </w:p>
    <w:p w:rsidR="00670663" w:rsidRPr="00CC29FF" w:rsidRDefault="00670663">
      <w:pPr>
        <w:rPr>
          <w:lang w:val="ru-RU"/>
        </w:rPr>
        <w:sectPr w:rsidR="00670663" w:rsidRPr="00CC29FF">
          <w:pgSz w:w="11900" w:h="16840"/>
          <w:pgMar w:top="286" w:right="678" w:bottom="378" w:left="666" w:header="720" w:footer="720" w:gutter="0"/>
          <w:cols w:space="720" w:equalWidth="0">
            <w:col w:w="10556" w:space="0"/>
          </w:cols>
          <w:docGrid w:linePitch="360"/>
        </w:sectPr>
      </w:pPr>
    </w:p>
    <w:p w:rsidR="00670663" w:rsidRPr="00CC29FF" w:rsidRDefault="00670663">
      <w:pPr>
        <w:autoSpaceDE w:val="0"/>
        <w:autoSpaceDN w:val="0"/>
        <w:spacing w:after="78" w:line="220" w:lineRule="exact"/>
        <w:rPr>
          <w:lang w:val="ru-RU"/>
        </w:rPr>
      </w:pPr>
    </w:p>
    <w:p w:rsidR="00670663" w:rsidRPr="00CC29FF" w:rsidRDefault="00CC29FF">
      <w:pPr>
        <w:tabs>
          <w:tab w:val="left" w:pos="180"/>
        </w:tabs>
        <w:autoSpaceDE w:val="0"/>
        <w:autoSpaceDN w:val="0"/>
        <w:spacing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7 «Безопасность в социуме»: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приводить примеры межличностного и группового конфликта;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характеризовать способы избегания и разрешения конфликтных ситуаций;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характеризовать опасные проявления конфликтов (в том числе насилие, </w:t>
      </w:r>
      <w:proofErr w:type="spellStart"/>
      <w:r w:rsidRPr="00CC29FF">
        <w:rPr>
          <w:rFonts w:ascii="Times New Roman" w:eastAsia="Times New Roman" w:hAnsi="Times New Roman"/>
          <w:color w:val="000000"/>
          <w:sz w:val="24"/>
          <w:lang w:val="ru-RU"/>
        </w:rPr>
        <w:t>буллинг</w:t>
      </w:r>
      <w:proofErr w:type="spellEnd"/>
      <w:r w:rsidRPr="00CC29FF">
        <w:rPr>
          <w:rFonts w:ascii="Times New Roman" w:eastAsia="Times New Roman" w:hAnsi="Times New Roman"/>
          <w:color w:val="000000"/>
          <w:sz w:val="24"/>
          <w:lang w:val="ru-RU"/>
        </w:rPr>
        <w:t xml:space="preserve"> (травля)); </w:t>
      </w:r>
      <w:r w:rsidRPr="00CC29FF">
        <w:rPr>
          <w:lang w:val="ru-RU"/>
        </w:rPr>
        <w:tab/>
      </w:r>
      <w:r w:rsidRPr="00CC29FF">
        <w:rPr>
          <w:rFonts w:ascii="Times New Roman" w:eastAsia="Times New Roman" w:hAnsi="Times New Roman"/>
          <w:color w:val="000000"/>
          <w:sz w:val="24"/>
          <w:lang w:val="ru-RU"/>
        </w:rPr>
        <w:t xml:space="preserve">приводить примеры манипуляций (в том числе в целях вовлечения в экстремистскую, </w:t>
      </w:r>
      <w:r w:rsidRPr="00CC29FF">
        <w:rPr>
          <w:lang w:val="ru-RU"/>
        </w:rPr>
        <w:br/>
      </w:r>
      <w:r w:rsidRPr="00CC29FF">
        <w:rPr>
          <w:rFonts w:ascii="Times New Roman" w:eastAsia="Times New Roman" w:hAnsi="Times New Roman"/>
          <w:color w:val="000000"/>
          <w:sz w:val="24"/>
          <w:lang w:val="ru-RU"/>
        </w:rPr>
        <w:t xml:space="preserve">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w:t>
      </w:r>
      <w:r w:rsidRPr="00CC29FF">
        <w:rPr>
          <w:lang w:val="ru-RU"/>
        </w:rPr>
        <w:br/>
      </w:r>
      <w:r w:rsidRPr="00CC29FF">
        <w:rPr>
          <w:rFonts w:ascii="Times New Roman" w:eastAsia="Times New Roman" w:hAnsi="Times New Roman"/>
          <w:color w:val="000000"/>
          <w:sz w:val="24"/>
          <w:lang w:val="ru-RU"/>
        </w:rPr>
        <w:t xml:space="preserve">манипуляциям;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соблюдать правила коммуникации с незнакомыми людьми (в том числе с подозрительными людьми, у которых могут иметься преступные намерения);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распознавать опасности и соблюдать правила безопасного поведения в практике современных молодёжных увлечений; </w:t>
      </w:r>
      <w:r w:rsidRPr="00CC29FF">
        <w:rPr>
          <w:lang w:val="ru-RU"/>
        </w:rPr>
        <w:br/>
      </w:r>
      <w:r w:rsidRPr="00CC29FF">
        <w:rPr>
          <w:lang w:val="ru-RU"/>
        </w:rPr>
        <w:tab/>
      </w:r>
      <w:r w:rsidRPr="00CC29FF">
        <w:rPr>
          <w:rFonts w:ascii="Times New Roman" w:eastAsia="Times New Roman" w:hAnsi="Times New Roman"/>
          <w:color w:val="000000"/>
          <w:sz w:val="24"/>
          <w:lang w:val="ru-RU"/>
        </w:rPr>
        <w:t>безопасно действовать при опасных проявлениях конфликта и при возможных манипуляциях.</w:t>
      </w:r>
    </w:p>
    <w:p w:rsidR="00670663" w:rsidRPr="00CC29FF" w:rsidRDefault="00CC29FF">
      <w:pPr>
        <w:tabs>
          <w:tab w:val="left" w:pos="180"/>
        </w:tabs>
        <w:autoSpaceDE w:val="0"/>
        <w:autoSpaceDN w:val="0"/>
        <w:spacing w:before="70" w:after="0" w:line="281" w:lineRule="auto"/>
        <w:ind w:right="288"/>
        <w:rPr>
          <w:lang w:val="ru-RU"/>
        </w:rPr>
      </w:pPr>
      <w:r w:rsidRPr="00CC29FF">
        <w:rPr>
          <w:lang w:val="ru-RU"/>
        </w:rPr>
        <w:tab/>
      </w:r>
      <w:r w:rsidRPr="00CC29FF">
        <w:rPr>
          <w:rFonts w:ascii="Times New Roman" w:eastAsia="Times New Roman" w:hAnsi="Times New Roman"/>
          <w:b/>
          <w:color w:val="000000"/>
          <w:sz w:val="24"/>
          <w:lang w:val="ru-RU"/>
        </w:rPr>
        <w:t xml:space="preserve">Модуль № 8 «Безопасность в информационном пространстве»: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характеризовать потенциальные риски и угрозы при использовании сети Интернет (далее —Интернет), предупреждать риски и угрозы в Интернете (в том числе вовлечения в экстремистские, террористические и иные деструктивные интернет-сообщества); </w:t>
      </w:r>
      <w:r w:rsidRPr="00CC29FF">
        <w:rPr>
          <w:lang w:val="ru-RU"/>
        </w:rPr>
        <w:br/>
      </w:r>
      <w:r w:rsidRPr="00CC29FF">
        <w:rPr>
          <w:lang w:val="ru-RU"/>
        </w:rPr>
        <w:tab/>
      </w:r>
      <w:r w:rsidRPr="00CC29FF">
        <w:rPr>
          <w:rFonts w:ascii="Times New Roman" w:eastAsia="Times New Roman" w:hAnsi="Times New Roman"/>
          <w:color w:val="000000"/>
          <w:sz w:val="24"/>
          <w:lang w:val="ru-RU"/>
        </w:rPr>
        <w:t>характеризовать и предотвращать потенциальные риски и угрозы при использовании Интернета (</w:t>
      </w:r>
      <w:proofErr w:type="gramStart"/>
      <w:r w:rsidRPr="00CC29FF">
        <w:rPr>
          <w:rFonts w:ascii="Times New Roman" w:eastAsia="Times New Roman" w:hAnsi="Times New Roman"/>
          <w:color w:val="000000"/>
          <w:sz w:val="24"/>
          <w:lang w:val="ru-RU"/>
        </w:rPr>
        <w:t>например</w:t>
      </w:r>
      <w:proofErr w:type="gram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мошенни</w:t>
      </w:r>
      <w:proofErr w:type="spellEnd"/>
      <w:r w:rsidRPr="00CC29FF">
        <w:rPr>
          <w:rFonts w:ascii="Times New Roman" w:eastAsia="Times New Roman" w:hAnsi="Times New Roman"/>
          <w:color w:val="000000"/>
          <w:sz w:val="24"/>
          <w:lang w:val="ru-RU"/>
        </w:rPr>
        <w:t>​</w:t>
      </w:r>
      <w:proofErr w:type="spellStart"/>
      <w:r w:rsidRPr="00CC29FF">
        <w:rPr>
          <w:rFonts w:ascii="Times New Roman" w:eastAsia="Times New Roman" w:hAnsi="Times New Roman"/>
          <w:color w:val="000000"/>
          <w:sz w:val="24"/>
          <w:lang w:val="ru-RU"/>
        </w:rPr>
        <w:t>чество</w:t>
      </w:r>
      <w:proofErr w:type="spellEnd"/>
      <w:r w:rsidRPr="00CC29FF">
        <w:rPr>
          <w:rFonts w:ascii="Times New Roman" w:eastAsia="Times New Roman" w:hAnsi="Times New Roman"/>
          <w:color w:val="000000"/>
          <w:sz w:val="24"/>
          <w:lang w:val="ru-RU"/>
        </w:rPr>
        <w:t xml:space="preserve">, </w:t>
      </w:r>
      <w:proofErr w:type="spellStart"/>
      <w:r w:rsidRPr="00CC29FF">
        <w:rPr>
          <w:rFonts w:ascii="Times New Roman" w:eastAsia="Times New Roman" w:hAnsi="Times New Roman"/>
          <w:color w:val="000000"/>
          <w:sz w:val="24"/>
          <w:lang w:val="ru-RU"/>
        </w:rPr>
        <w:t>игромания</w:t>
      </w:r>
      <w:proofErr w:type="spellEnd"/>
      <w:r w:rsidRPr="00CC29FF">
        <w:rPr>
          <w:rFonts w:ascii="Times New Roman" w:eastAsia="Times New Roman" w:hAnsi="Times New Roman"/>
          <w:color w:val="000000"/>
          <w:sz w:val="24"/>
          <w:lang w:val="ru-RU"/>
        </w:rPr>
        <w:t>, деструктивные сообщества в социальных сетях).</w:t>
      </w:r>
    </w:p>
    <w:p w:rsidR="00670663" w:rsidRPr="00CC29FF" w:rsidRDefault="00CC29FF">
      <w:pPr>
        <w:tabs>
          <w:tab w:val="left" w:pos="180"/>
        </w:tabs>
        <w:autoSpaceDE w:val="0"/>
        <w:autoSpaceDN w:val="0"/>
        <w:spacing w:before="70" w:after="0" w:line="286"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9 «Основы противодействия экстремизму и терроризму»: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объяснять понятия экстремизма, терроризма, их причины и последствия;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сформировать негативное отношение к экстремистской и террористической деятельности; </w:t>
      </w:r>
      <w:r w:rsidRPr="00CC29FF">
        <w:rPr>
          <w:lang w:val="ru-RU"/>
        </w:rPr>
        <w:tab/>
      </w:r>
      <w:r w:rsidRPr="00CC29FF">
        <w:rPr>
          <w:rFonts w:ascii="Times New Roman" w:eastAsia="Times New Roman" w:hAnsi="Times New Roman"/>
          <w:color w:val="000000"/>
          <w:sz w:val="24"/>
          <w:lang w:val="ru-RU"/>
        </w:rPr>
        <w:t xml:space="preserve">объяснять организационные основы системы противодействия терроризму и экстремизму в Российской Федерации;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распознавать ситуации угрозы террористического акта в доме, в общественном месте;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безопасно действовать при обнаружении в общественных местах бесхозных (или опасных) вещей и предметов; </w:t>
      </w:r>
      <w:r w:rsidRPr="00CC29FF">
        <w:rPr>
          <w:lang w:val="ru-RU"/>
        </w:rPr>
        <w:br/>
      </w:r>
      <w:r w:rsidRPr="00CC29FF">
        <w:rPr>
          <w:lang w:val="ru-RU"/>
        </w:rPr>
        <w:tab/>
      </w:r>
      <w:r w:rsidRPr="00CC29FF">
        <w:rPr>
          <w:rFonts w:ascii="Times New Roman" w:eastAsia="Times New Roman" w:hAnsi="Times New Roman"/>
          <w:color w:val="000000"/>
          <w:sz w:val="24"/>
          <w:lang w:val="ru-RU"/>
        </w:rPr>
        <w:t>безопасно действовать в условиях совершения террористического акта, в том числе при захвате и освобождении заложников.</w:t>
      </w:r>
    </w:p>
    <w:p w:rsidR="00670663" w:rsidRPr="00CC29FF" w:rsidRDefault="00CC29FF">
      <w:pPr>
        <w:tabs>
          <w:tab w:val="left" w:pos="180"/>
        </w:tabs>
        <w:autoSpaceDE w:val="0"/>
        <w:autoSpaceDN w:val="0"/>
        <w:spacing w:before="72" w:after="0" w:line="288" w:lineRule="auto"/>
        <w:rPr>
          <w:lang w:val="ru-RU"/>
        </w:rPr>
      </w:pPr>
      <w:r w:rsidRPr="00CC29FF">
        <w:rPr>
          <w:lang w:val="ru-RU"/>
        </w:rPr>
        <w:tab/>
      </w:r>
      <w:r w:rsidRPr="00CC29FF">
        <w:rPr>
          <w:rFonts w:ascii="Times New Roman" w:eastAsia="Times New Roman" w:hAnsi="Times New Roman"/>
          <w:b/>
          <w:color w:val="000000"/>
          <w:sz w:val="24"/>
          <w:lang w:val="ru-RU"/>
        </w:rPr>
        <w:t xml:space="preserve">Модуль № 10 «Взаимодействие личности, общества и государства в обеспечении безопасности жизни и здоровья населения»: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характеризовать роль человека, общества и государства при обеспечении безопасности жизни и здоровья населения в Российской Федерации;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объяснять роль государственных служб Российской Федерации по защите населения при </w:t>
      </w:r>
      <w:r w:rsidRPr="00CC29FF">
        <w:rPr>
          <w:lang w:val="ru-RU"/>
        </w:rPr>
        <w:br/>
      </w:r>
      <w:r w:rsidRPr="00CC29FF">
        <w:rPr>
          <w:rFonts w:ascii="Times New Roman" w:eastAsia="Times New Roman" w:hAnsi="Times New Roman"/>
          <w:color w:val="000000"/>
          <w:sz w:val="24"/>
          <w:lang w:val="ru-RU"/>
        </w:rPr>
        <w:t xml:space="preserve">возникновении и ликвидации последствий чрезвычайных ситуаций в современных условиях; </w:t>
      </w:r>
      <w:r w:rsidRPr="00CC29FF">
        <w:rPr>
          <w:lang w:val="ru-RU"/>
        </w:rPr>
        <w:tab/>
      </w:r>
      <w:r w:rsidRPr="00CC29FF">
        <w:rPr>
          <w:rFonts w:ascii="Times New Roman" w:eastAsia="Times New Roman" w:hAnsi="Times New Roman"/>
          <w:color w:val="000000"/>
          <w:sz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 </w:t>
      </w:r>
      <w:r w:rsidRPr="00CC29FF">
        <w:rPr>
          <w:lang w:val="ru-RU"/>
        </w:rPr>
        <w:tab/>
      </w:r>
      <w:r w:rsidRPr="00CC29FF">
        <w:rPr>
          <w:rFonts w:ascii="Times New Roman" w:eastAsia="Times New Roman" w:hAnsi="Times New Roman"/>
          <w:color w:val="000000"/>
          <w:sz w:val="24"/>
          <w:lang w:val="ru-RU"/>
        </w:rPr>
        <w:t xml:space="preserve">объяснять правила оповещения и эвакуации населения в условиях чрезвычайных ситуаций; </w:t>
      </w:r>
      <w:r w:rsidRPr="00CC29FF">
        <w:rPr>
          <w:lang w:val="ru-RU"/>
        </w:rPr>
        <w:tab/>
      </w:r>
      <w:r w:rsidRPr="00CC29FF">
        <w:rPr>
          <w:rFonts w:ascii="Times New Roman" w:eastAsia="Times New Roman" w:hAnsi="Times New Roman"/>
          <w:color w:val="000000"/>
          <w:sz w:val="24"/>
          <w:lang w:val="ru-RU"/>
        </w:rPr>
        <w:t xml:space="preserve">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 </w:t>
      </w:r>
      <w:r w:rsidRPr="00CC29FF">
        <w:rPr>
          <w:lang w:val="ru-RU"/>
        </w:rPr>
        <w:br/>
      </w:r>
      <w:r w:rsidRPr="00CC29FF">
        <w:rPr>
          <w:lang w:val="ru-RU"/>
        </w:rPr>
        <w:tab/>
      </w:r>
      <w:r w:rsidRPr="00CC29FF">
        <w:rPr>
          <w:rFonts w:ascii="Times New Roman" w:eastAsia="Times New Roman" w:hAnsi="Times New Roman"/>
          <w:color w:val="000000"/>
          <w:sz w:val="24"/>
          <w:lang w:val="ru-RU"/>
        </w:rPr>
        <w:t xml:space="preserve">владеть правилами безопасного поведения и безопасно действовать в различных ситуациях; </w:t>
      </w:r>
      <w:r w:rsidRPr="00CC29FF">
        <w:rPr>
          <w:lang w:val="ru-RU"/>
        </w:rPr>
        <w:tab/>
      </w:r>
      <w:r w:rsidRPr="00CC29FF">
        <w:rPr>
          <w:rFonts w:ascii="Times New Roman" w:eastAsia="Times New Roman" w:hAnsi="Times New Roman"/>
          <w:color w:val="000000"/>
          <w:sz w:val="24"/>
          <w:lang w:val="ru-RU"/>
        </w:rPr>
        <w:t xml:space="preserve">владеть способами антикоррупционного поведения с учётом возрастных обязанностей; </w:t>
      </w:r>
      <w:r w:rsidRPr="00CC29FF">
        <w:rPr>
          <w:lang w:val="ru-RU"/>
        </w:rPr>
        <w:br/>
      </w:r>
      <w:r w:rsidRPr="00CC29FF">
        <w:rPr>
          <w:lang w:val="ru-RU"/>
        </w:rPr>
        <w:tab/>
      </w:r>
      <w:r w:rsidRPr="00CC29FF">
        <w:rPr>
          <w:rFonts w:ascii="Times New Roman" w:eastAsia="Times New Roman" w:hAnsi="Times New Roman"/>
          <w:color w:val="000000"/>
          <w:sz w:val="24"/>
          <w:lang w:val="ru-RU"/>
        </w:rPr>
        <w:t>информировать население и соответствующие органы о возникновении опасных ситуаций.</w:t>
      </w:r>
    </w:p>
    <w:p w:rsidR="00670663" w:rsidRPr="00CC29FF" w:rsidRDefault="00670663">
      <w:pPr>
        <w:rPr>
          <w:lang w:val="ru-RU"/>
        </w:rPr>
        <w:sectPr w:rsidR="00670663" w:rsidRPr="00CC29FF">
          <w:pgSz w:w="11900" w:h="16840"/>
          <w:pgMar w:top="298" w:right="716" w:bottom="428" w:left="666" w:header="720" w:footer="720" w:gutter="0"/>
          <w:cols w:space="720" w:equalWidth="0">
            <w:col w:w="10518" w:space="0"/>
          </w:cols>
          <w:docGrid w:linePitch="360"/>
        </w:sectPr>
      </w:pPr>
    </w:p>
    <w:p w:rsidR="00670663" w:rsidRPr="00CC29FF" w:rsidRDefault="00670663">
      <w:pPr>
        <w:autoSpaceDE w:val="0"/>
        <w:autoSpaceDN w:val="0"/>
        <w:spacing w:after="64" w:line="220" w:lineRule="exact"/>
        <w:rPr>
          <w:lang w:val="ru-RU"/>
        </w:rPr>
      </w:pPr>
    </w:p>
    <w:p w:rsidR="00670663" w:rsidRDefault="00CC29FF">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15875" w:type="dxa"/>
        <w:tblInd w:w="6" w:type="dxa"/>
        <w:tblLayout w:type="fixed"/>
        <w:tblLook w:val="04A0" w:firstRow="1" w:lastRow="0" w:firstColumn="1" w:lastColumn="0" w:noHBand="0" w:noVBand="1"/>
      </w:tblPr>
      <w:tblGrid>
        <w:gridCol w:w="468"/>
        <w:gridCol w:w="1382"/>
        <w:gridCol w:w="972"/>
        <w:gridCol w:w="528"/>
        <w:gridCol w:w="902"/>
        <w:gridCol w:w="948"/>
        <w:gridCol w:w="44"/>
        <w:gridCol w:w="851"/>
        <w:gridCol w:w="5244"/>
        <w:gridCol w:w="1134"/>
        <w:gridCol w:w="1701"/>
        <w:gridCol w:w="1701"/>
      </w:tblGrid>
      <w:tr w:rsidR="007D0787" w:rsidTr="00AE2C21">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354"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Pr="00CC29FF" w:rsidRDefault="007D0787">
            <w:pPr>
              <w:autoSpaceDE w:val="0"/>
              <w:autoSpaceDN w:val="0"/>
              <w:spacing w:before="78" w:after="0" w:line="245" w:lineRule="auto"/>
              <w:ind w:left="72"/>
              <w:rPr>
                <w:lang w:val="ru-RU"/>
              </w:rPr>
            </w:pPr>
            <w:r w:rsidRPr="00CC29FF">
              <w:rPr>
                <w:rFonts w:ascii="Times New Roman" w:eastAsia="Times New Roman" w:hAnsi="Times New Roman"/>
                <w:b/>
                <w:color w:val="000000"/>
                <w:w w:val="97"/>
                <w:sz w:val="16"/>
                <w:lang w:val="ru-RU"/>
              </w:rPr>
              <w:t>Наименование разделов и тем программы</w:t>
            </w:r>
          </w:p>
        </w:tc>
        <w:tc>
          <w:tcPr>
            <w:tcW w:w="242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524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45" w:lineRule="auto"/>
              <w:ind w:left="72" w:right="144"/>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контроля</w:t>
            </w:r>
            <w:proofErr w:type="spellEnd"/>
          </w:p>
        </w:tc>
        <w:tc>
          <w:tcPr>
            <w:tcW w:w="1701" w:type="dxa"/>
            <w:vMerge w:val="restart"/>
            <w:tcBorders>
              <w:top w:val="single" w:sz="4" w:space="0" w:color="000000"/>
              <w:left w:val="single" w:sz="4" w:space="0" w:color="000000"/>
              <w:right w:val="single" w:sz="4" w:space="0" w:color="000000"/>
            </w:tcBorders>
          </w:tcPr>
          <w:p w:rsidR="007D0787" w:rsidRPr="00AE2C21" w:rsidRDefault="00AE2C21">
            <w:pPr>
              <w:autoSpaceDE w:val="0"/>
              <w:autoSpaceDN w:val="0"/>
              <w:spacing w:before="78" w:after="0" w:line="250" w:lineRule="auto"/>
              <w:ind w:left="72" w:right="432"/>
              <w:rPr>
                <w:rFonts w:ascii="Times New Roman" w:eastAsia="Times New Roman" w:hAnsi="Times New Roman"/>
                <w:b/>
                <w:color w:val="000000"/>
                <w:w w:val="97"/>
                <w:sz w:val="16"/>
                <w:lang w:val="ru-RU"/>
              </w:rPr>
            </w:pPr>
            <w:r w:rsidRPr="005B3CEF">
              <w:rPr>
                <w:rFonts w:ascii="Times New Roman" w:eastAsia="Times New Roman" w:hAnsi="Times New Roman"/>
                <w:b/>
                <w:color w:val="000000"/>
                <w:w w:val="97"/>
                <w:sz w:val="14"/>
                <w:lang w:val="ru-RU"/>
              </w:rPr>
              <w:t xml:space="preserve">Достижение личностных результатов в рамк5ах реализации модуля </w:t>
            </w:r>
            <w:proofErr w:type="gramStart"/>
            <w:r w:rsidRPr="005B3CEF">
              <w:rPr>
                <w:rFonts w:ascii="Times New Roman" w:eastAsia="Times New Roman" w:hAnsi="Times New Roman"/>
                <w:b/>
                <w:color w:val="000000"/>
                <w:w w:val="97"/>
                <w:sz w:val="14"/>
                <w:lang w:val="ru-RU"/>
              </w:rPr>
              <w:t>« Школьный</w:t>
            </w:r>
            <w:proofErr w:type="gramEnd"/>
            <w:r w:rsidRPr="005B3CEF">
              <w:rPr>
                <w:rFonts w:ascii="Times New Roman" w:eastAsia="Times New Roman" w:hAnsi="Times New Roman"/>
                <w:b/>
                <w:color w:val="000000"/>
                <w:w w:val="97"/>
                <w:sz w:val="14"/>
                <w:lang w:val="ru-RU"/>
              </w:rPr>
              <w:t xml:space="preserve"> урок» рабочей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50" w:lineRule="auto"/>
              <w:ind w:left="72" w:right="43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r>
              <w:br/>
            </w:r>
            <w:r>
              <w:rPr>
                <w:rFonts w:ascii="Times New Roman" w:eastAsia="Times New Roman" w:hAnsi="Times New Roman"/>
                <w:b/>
                <w:color w:val="000000"/>
                <w:w w:val="97"/>
                <w:sz w:val="16"/>
              </w:rPr>
              <w:t>(</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7D0787" w:rsidTr="00AE2C21">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7D0787" w:rsidRDefault="007D0787"/>
        </w:tc>
        <w:tc>
          <w:tcPr>
            <w:tcW w:w="2354" w:type="dxa"/>
            <w:gridSpan w:val="2"/>
            <w:vMerge/>
            <w:tcBorders>
              <w:top w:val="single" w:sz="4" w:space="0" w:color="000000"/>
              <w:left w:val="single" w:sz="4" w:space="0" w:color="000000"/>
              <w:bottom w:val="single" w:sz="4" w:space="0" w:color="000000"/>
              <w:right w:val="single" w:sz="4" w:space="0" w:color="000000"/>
            </w:tcBorders>
          </w:tcPr>
          <w:p w:rsidR="007D0787" w:rsidRDefault="007D0787"/>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D0787" w:rsidRDefault="007D0787">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851" w:type="dxa"/>
            <w:vMerge/>
            <w:tcBorders>
              <w:top w:val="single" w:sz="4" w:space="0" w:color="000000"/>
              <w:left w:val="single" w:sz="4" w:space="0" w:color="000000"/>
              <w:bottom w:val="single" w:sz="4" w:space="0" w:color="000000"/>
              <w:right w:val="single" w:sz="4" w:space="0" w:color="000000"/>
            </w:tcBorders>
          </w:tcPr>
          <w:p w:rsidR="007D0787" w:rsidRDefault="007D0787"/>
        </w:tc>
        <w:tc>
          <w:tcPr>
            <w:tcW w:w="5244" w:type="dxa"/>
            <w:vMerge/>
            <w:tcBorders>
              <w:top w:val="single" w:sz="4" w:space="0" w:color="000000"/>
              <w:left w:val="single" w:sz="4" w:space="0" w:color="000000"/>
              <w:bottom w:val="single" w:sz="4" w:space="0" w:color="000000"/>
              <w:right w:val="single" w:sz="4" w:space="0" w:color="000000"/>
            </w:tcBorders>
          </w:tcPr>
          <w:p w:rsidR="007D0787" w:rsidRDefault="007D0787"/>
        </w:tc>
        <w:tc>
          <w:tcPr>
            <w:tcW w:w="1134" w:type="dxa"/>
            <w:vMerge/>
            <w:tcBorders>
              <w:top w:val="single" w:sz="4" w:space="0" w:color="000000"/>
              <w:left w:val="single" w:sz="4" w:space="0" w:color="000000"/>
              <w:bottom w:val="single" w:sz="4" w:space="0" w:color="000000"/>
              <w:right w:val="single" w:sz="4" w:space="0" w:color="000000"/>
            </w:tcBorders>
          </w:tcPr>
          <w:p w:rsidR="007D0787" w:rsidRDefault="007D0787"/>
        </w:tc>
        <w:tc>
          <w:tcPr>
            <w:tcW w:w="1701" w:type="dxa"/>
            <w:vMerge/>
            <w:tcBorders>
              <w:left w:val="single" w:sz="4" w:space="0" w:color="000000"/>
              <w:bottom w:val="single" w:sz="4" w:space="0" w:color="000000"/>
              <w:right w:val="single" w:sz="4" w:space="0" w:color="000000"/>
            </w:tcBorders>
          </w:tcPr>
          <w:p w:rsidR="007D0787" w:rsidRDefault="007D0787"/>
        </w:tc>
        <w:tc>
          <w:tcPr>
            <w:tcW w:w="1701" w:type="dxa"/>
            <w:vMerge/>
            <w:tcBorders>
              <w:top w:val="single" w:sz="4" w:space="0" w:color="000000"/>
              <w:left w:val="single" w:sz="4" w:space="0" w:color="000000"/>
              <w:bottom w:val="single" w:sz="4" w:space="0" w:color="000000"/>
              <w:right w:val="single" w:sz="4" w:space="0" w:color="000000"/>
            </w:tcBorders>
          </w:tcPr>
          <w:p w:rsidR="007D0787" w:rsidRDefault="007D0787"/>
        </w:tc>
      </w:tr>
      <w:tr w:rsidR="00CC29FF" w:rsidTr="00CC29FF">
        <w:trPr>
          <w:trHeight w:hRule="exact" w:val="348"/>
        </w:trPr>
        <w:tc>
          <w:tcPr>
            <w:tcW w:w="1850" w:type="dxa"/>
            <w:gridSpan w:val="2"/>
            <w:tcBorders>
              <w:top w:val="single" w:sz="4" w:space="0" w:color="000000"/>
              <w:left w:val="single" w:sz="4" w:space="0" w:color="000000"/>
              <w:bottom w:val="single" w:sz="5" w:space="0" w:color="000000"/>
              <w:right w:val="single" w:sz="4" w:space="0" w:color="000000"/>
            </w:tcBorders>
          </w:tcPr>
          <w:p w:rsidR="00CC29FF" w:rsidRDefault="00CC29FF">
            <w:pPr>
              <w:autoSpaceDE w:val="0"/>
              <w:autoSpaceDN w:val="0"/>
              <w:spacing w:before="78" w:after="0" w:line="230" w:lineRule="auto"/>
              <w:ind w:left="72"/>
              <w:rPr>
                <w:rFonts w:ascii="Times New Roman" w:eastAsia="Times New Roman" w:hAnsi="Times New Roman"/>
                <w:color w:val="000000"/>
                <w:w w:val="97"/>
                <w:sz w:val="16"/>
              </w:rPr>
            </w:pPr>
          </w:p>
        </w:tc>
        <w:tc>
          <w:tcPr>
            <w:tcW w:w="14025" w:type="dxa"/>
            <w:gridSpan w:val="10"/>
            <w:tcBorders>
              <w:top w:val="single" w:sz="4" w:space="0" w:color="000000"/>
              <w:left w:val="single" w:sz="4" w:space="0" w:color="000000"/>
              <w:bottom w:val="single" w:sz="5"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Модуль</w:t>
            </w:r>
            <w:proofErr w:type="spellEnd"/>
            <w:r>
              <w:rPr>
                <w:rFonts w:ascii="Times New Roman" w:eastAsia="Times New Roman" w:hAnsi="Times New Roman"/>
                <w:color w:val="000000"/>
                <w:w w:val="97"/>
                <w:sz w:val="16"/>
              </w:rPr>
              <w:t xml:space="preserve"> 2. </w:t>
            </w:r>
            <w:proofErr w:type="spellStart"/>
            <w:r>
              <w:rPr>
                <w:rFonts w:ascii="Times New Roman" w:eastAsia="Times New Roman" w:hAnsi="Times New Roman"/>
                <w:b/>
                <w:color w:val="000000"/>
                <w:w w:val="97"/>
                <w:sz w:val="16"/>
              </w:rPr>
              <w:t>Безопасность</w:t>
            </w:r>
            <w:proofErr w:type="spellEnd"/>
            <w:r>
              <w:rPr>
                <w:rFonts w:ascii="Times New Roman" w:eastAsia="Times New Roman" w:hAnsi="Times New Roman"/>
                <w:b/>
                <w:color w:val="000000"/>
                <w:w w:val="97"/>
                <w:sz w:val="16"/>
              </w:rPr>
              <w:t xml:space="preserve"> в </w:t>
            </w:r>
            <w:proofErr w:type="spellStart"/>
            <w:r>
              <w:rPr>
                <w:rFonts w:ascii="Times New Roman" w:eastAsia="Times New Roman" w:hAnsi="Times New Roman"/>
                <w:b/>
                <w:color w:val="000000"/>
                <w:w w:val="97"/>
                <w:sz w:val="16"/>
              </w:rPr>
              <w:t>быту</w:t>
            </w:r>
            <w:proofErr w:type="spellEnd"/>
            <w:r>
              <w:rPr>
                <w:rFonts w:ascii="Times New Roman" w:eastAsia="Times New Roman" w:hAnsi="Times New Roman"/>
                <w:b/>
                <w:color w:val="000000"/>
                <w:w w:val="97"/>
                <w:sz w:val="16"/>
              </w:rPr>
              <w:t>.</w:t>
            </w:r>
          </w:p>
        </w:tc>
      </w:tr>
      <w:tr w:rsidR="00CC29FF" w:rsidRPr="007D0787" w:rsidTr="00AE2C21">
        <w:trPr>
          <w:trHeight w:hRule="exact" w:val="188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jc w:val="center"/>
            </w:pPr>
            <w:r>
              <w:rPr>
                <w:rFonts w:ascii="Times New Roman" w:eastAsia="Times New Roman" w:hAnsi="Times New Roman"/>
                <w:color w:val="000000"/>
                <w:w w:val="97"/>
                <w:sz w:val="16"/>
              </w:rPr>
              <w:t>2.1.</w:t>
            </w:r>
          </w:p>
        </w:tc>
        <w:tc>
          <w:tcPr>
            <w:tcW w:w="2354"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proofErr w:type="spellStart"/>
            <w:r>
              <w:rPr>
                <w:rFonts w:ascii="Times New Roman" w:eastAsia="Times New Roman" w:hAnsi="Times New Roman"/>
                <w:color w:val="000000"/>
                <w:w w:val="97"/>
                <w:sz w:val="16"/>
              </w:rPr>
              <w:t>Пожарная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безопасность</w:t>
            </w:r>
            <w:proofErr w:type="spellEnd"/>
            <w:r>
              <w:rPr>
                <w:rFonts w:ascii="Times New Roman" w:eastAsia="Times New Roman" w:hAnsi="Times New Roman"/>
                <w:color w:val="000000"/>
                <w:w w:val="97"/>
                <w:sz w:val="16"/>
              </w:rPr>
              <w:t xml:space="preserve"> в </w:t>
            </w:r>
            <w:proofErr w:type="spellStart"/>
            <w:r>
              <w:rPr>
                <w:rFonts w:ascii="Times New Roman" w:eastAsia="Times New Roman" w:hAnsi="Times New Roman"/>
                <w:color w:val="000000"/>
                <w:w w:val="97"/>
                <w:sz w:val="16"/>
              </w:rPr>
              <w:t>быту</w:t>
            </w:r>
            <w:proofErr w:type="spellEnd"/>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1</w:t>
            </w:r>
          </w:p>
        </w:tc>
        <w:tc>
          <w:tcPr>
            <w:tcW w:w="902"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0</w:t>
            </w:r>
          </w:p>
        </w:tc>
        <w:tc>
          <w:tcPr>
            <w:tcW w:w="99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0</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jc w:val="center"/>
            </w:pPr>
            <w:r>
              <w:rPr>
                <w:rFonts w:ascii="Times New Roman" w:eastAsia="Times New Roman" w:hAnsi="Times New Roman"/>
                <w:color w:val="000000"/>
                <w:w w:val="97"/>
                <w:sz w:val="16"/>
              </w:rPr>
              <w:t>02.09.2022</w:t>
            </w:r>
          </w:p>
        </w:tc>
        <w:tc>
          <w:tcPr>
            <w:tcW w:w="5244"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4" w:lineRule="auto"/>
              <w:ind w:left="72"/>
              <w:rPr>
                <w:lang w:val="ru-RU"/>
              </w:rPr>
            </w:pPr>
            <w:r w:rsidRPr="00CC29FF">
              <w:rPr>
                <w:rFonts w:ascii="Times New Roman" w:eastAsia="Times New Roman" w:hAnsi="Times New Roman"/>
                <w:color w:val="000000"/>
                <w:w w:val="97"/>
                <w:sz w:val="16"/>
                <w:lang w:val="ru-RU"/>
              </w:rPr>
              <w:t xml:space="preserve">Характеризуют пожар, его факторы и стадии развития; </w:t>
            </w:r>
            <w:r w:rsidRPr="00CC29FF">
              <w:rPr>
                <w:lang w:val="ru-RU"/>
              </w:rPr>
              <w:br/>
            </w:r>
            <w:r w:rsidRPr="00CC29FF">
              <w:rPr>
                <w:rFonts w:ascii="Times New Roman" w:eastAsia="Times New Roman" w:hAnsi="Times New Roman"/>
                <w:color w:val="000000"/>
                <w:w w:val="97"/>
                <w:sz w:val="16"/>
                <w:lang w:val="ru-RU"/>
              </w:rPr>
              <w:t xml:space="preserve">Объясняют условия и причины возникновения пожаров, характеризуют их возможные последствия;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безопасных действий при пожаре дома, на балконе, в </w:t>
            </w:r>
            <w:r w:rsidRPr="00CC29FF">
              <w:rPr>
                <w:lang w:val="ru-RU"/>
              </w:rPr>
              <w:br/>
            </w:r>
            <w:r w:rsidRPr="00CC29FF">
              <w:rPr>
                <w:rFonts w:ascii="Times New Roman" w:eastAsia="Times New Roman" w:hAnsi="Times New Roman"/>
                <w:color w:val="000000"/>
                <w:w w:val="97"/>
                <w:sz w:val="16"/>
                <w:lang w:val="ru-RU"/>
              </w:rPr>
              <w:t xml:space="preserve">подъезде, в лифте, в общественных зданиях; </w:t>
            </w:r>
            <w:r w:rsidRPr="00CC29FF">
              <w:rPr>
                <w:lang w:val="ru-RU"/>
              </w:rPr>
              <w:br/>
            </w:r>
            <w:r w:rsidRPr="00CC29FF">
              <w:rPr>
                <w:rFonts w:ascii="Times New Roman" w:eastAsia="Times New Roman" w:hAnsi="Times New Roman"/>
                <w:color w:val="000000"/>
                <w:w w:val="97"/>
                <w:sz w:val="16"/>
                <w:lang w:val="ru-RU"/>
              </w:rPr>
              <w:t xml:space="preserve">Вырабатывают навыки правильного использования первичных средств </w:t>
            </w:r>
            <w:r w:rsidRPr="00CC29FF">
              <w:rPr>
                <w:lang w:val="ru-RU"/>
              </w:rPr>
              <w:br/>
            </w:r>
            <w:r w:rsidRPr="00CC29FF">
              <w:rPr>
                <w:rFonts w:ascii="Times New Roman" w:eastAsia="Times New Roman" w:hAnsi="Times New Roman"/>
                <w:color w:val="000000"/>
                <w:w w:val="97"/>
                <w:sz w:val="16"/>
                <w:lang w:val="ru-RU"/>
              </w:rPr>
              <w:t xml:space="preserve">пожаротушения, оказания первой помощи; </w:t>
            </w:r>
            <w:r w:rsidRPr="00CC29FF">
              <w:rPr>
                <w:lang w:val="ru-RU"/>
              </w:rPr>
              <w:br/>
            </w:r>
            <w:r w:rsidRPr="00CC29FF">
              <w:rPr>
                <w:rFonts w:ascii="Times New Roman" w:eastAsia="Times New Roman" w:hAnsi="Times New Roman"/>
                <w:color w:val="000000"/>
                <w:w w:val="97"/>
                <w:sz w:val="16"/>
                <w:lang w:val="ru-RU"/>
              </w:rPr>
              <w:t xml:space="preserve">Раскрывают ответственность за ложные сообщения; </w:t>
            </w:r>
            <w:r w:rsidRPr="00CC29FF">
              <w:rPr>
                <w:lang w:val="ru-RU"/>
              </w:rPr>
              <w:br/>
            </w:r>
            <w:r w:rsidRPr="00CC29F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5" w:space="0" w:color="000000"/>
              <w:left w:val="single" w:sz="4" w:space="0" w:color="000000"/>
              <w:bottom w:val="single" w:sz="4" w:space="0" w:color="000000"/>
              <w:right w:val="single" w:sz="4" w:space="0" w:color="000000"/>
            </w:tcBorders>
          </w:tcPr>
          <w:p w:rsidR="007D0787" w:rsidRPr="007D0787" w:rsidRDefault="007D0787" w:rsidP="007D0787">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7D0787">
              <w:rPr>
                <w:rFonts w:ascii="Times New Roman" w:eastAsia="Times New Roman" w:hAnsi="Times New Roman"/>
                <w:color w:val="000000"/>
                <w:w w:val="97"/>
                <w:sz w:val="14"/>
                <w:szCs w:val="14"/>
                <w:lang w:val="ru-RU"/>
              </w:rPr>
              <w:t>Формирование у обучающихся основ российской идентичности</w:t>
            </w:r>
          </w:p>
          <w:p w:rsidR="007D0787" w:rsidRPr="00AE2C21" w:rsidRDefault="007D0787" w:rsidP="007D0787">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AE2C21">
              <w:rPr>
                <w:rFonts w:ascii="Times New Roman" w:eastAsia="Times New Roman" w:hAnsi="Times New Roman"/>
                <w:color w:val="000000"/>
                <w:w w:val="97"/>
                <w:sz w:val="14"/>
                <w:szCs w:val="14"/>
                <w:lang w:val="ru-RU"/>
              </w:rPr>
              <w:t xml:space="preserve">Готовность обучающих к самореализации </w:t>
            </w:r>
          </w:p>
          <w:p w:rsidR="00CC29FF" w:rsidRDefault="00CC29FF">
            <w:pPr>
              <w:autoSpaceDE w:val="0"/>
              <w:autoSpaceDN w:val="0"/>
              <w:spacing w:before="76" w:after="0" w:line="250" w:lineRule="auto"/>
              <w:ind w:left="72"/>
              <w:rPr>
                <w:rFonts w:ascii="Times New Roman" w:eastAsia="Times New Roman" w:hAnsi="Times New Roman"/>
                <w:color w:val="000000"/>
                <w:w w:val="97"/>
                <w:sz w:val="16"/>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CC29FF" w:rsidTr="00CC29FF">
        <w:trPr>
          <w:trHeight w:hRule="exact" w:val="348"/>
        </w:trPr>
        <w:tc>
          <w:tcPr>
            <w:tcW w:w="28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1850" w:type="dxa"/>
            <w:gridSpan w:val="2"/>
            <w:tcBorders>
              <w:top w:val="single" w:sz="4" w:space="0" w:color="000000"/>
              <w:left w:val="single" w:sz="4" w:space="0" w:color="000000"/>
              <w:bottom w:val="single" w:sz="4" w:space="0" w:color="000000"/>
              <w:right w:val="single" w:sz="4" w:space="0" w:color="000000"/>
            </w:tcBorders>
          </w:tcPr>
          <w:p w:rsidR="00CC29FF" w:rsidRDefault="00CC29FF"/>
        </w:tc>
        <w:tc>
          <w:tcPr>
            <w:tcW w:w="10675"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tc>
      </w:tr>
      <w:tr w:rsidR="00CC29FF" w:rsidTr="00CC29FF">
        <w:trPr>
          <w:trHeight w:hRule="exact" w:val="348"/>
        </w:trPr>
        <w:tc>
          <w:tcPr>
            <w:tcW w:w="1850" w:type="dxa"/>
            <w:gridSpan w:val="2"/>
            <w:tcBorders>
              <w:top w:val="single" w:sz="4" w:space="0" w:color="000000"/>
              <w:left w:val="single" w:sz="4" w:space="0" w:color="000000"/>
              <w:bottom w:val="single" w:sz="4" w:space="0" w:color="000000"/>
              <w:right w:val="single" w:sz="4" w:space="0" w:color="000000"/>
            </w:tcBorders>
          </w:tcPr>
          <w:p w:rsidR="00CC29FF" w:rsidRDefault="00CC29FF">
            <w:pPr>
              <w:autoSpaceDE w:val="0"/>
              <w:autoSpaceDN w:val="0"/>
              <w:spacing w:before="78" w:after="0" w:line="230" w:lineRule="auto"/>
              <w:ind w:left="72"/>
              <w:rPr>
                <w:rFonts w:ascii="Times New Roman" w:eastAsia="Times New Roman" w:hAnsi="Times New Roman"/>
                <w:color w:val="000000"/>
                <w:w w:val="97"/>
                <w:sz w:val="16"/>
              </w:rPr>
            </w:pPr>
          </w:p>
        </w:tc>
        <w:tc>
          <w:tcPr>
            <w:tcW w:w="14025"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Модуль</w:t>
            </w:r>
            <w:proofErr w:type="spellEnd"/>
            <w:r>
              <w:rPr>
                <w:rFonts w:ascii="Times New Roman" w:eastAsia="Times New Roman" w:hAnsi="Times New Roman"/>
                <w:color w:val="000000"/>
                <w:w w:val="97"/>
                <w:sz w:val="16"/>
              </w:rPr>
              <w:t xml:space="preserve"> 3. </w:t>
            </w:r>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Безопасность</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транспорте</w:t>
            </w:r>
            <w:proofErr w:type="spellEnd"/>
            <w:r>
              <w:rPr>
                <w:rFonts w:ascii="Times New Roman" w:eastAsia="Times New Roman" w:hAnsi="Times New Roman"/>
                <w:b/>
                <w:color w:val="000000"/>
                <w:w w:val="97"/>
                <w:sz w:val="16"/>
              </w:rPr>
              <w:t>.</w:t>
            </w:r>
          </w:p>
        </w:tc>
      </w:tr>
      <w:tr w:rsidR="00CC29FF" w:rsidRPr="00C06EA1" w:rsidTr="00AE2C21">
        <w:trPr>
          <w:trHeight w:hRule="exact" w:val="15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3.1.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Безопасность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пассажира</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09.09.2022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4" w:lineRule="auto"/>
              <w:ind w:left="72" w:right="432"/>
              <w:rPr>
                <w:lang w:val="ru-RU"/>
              </w:rPr>
            </w:pPr>
            <w:r w:rsidRPr="00CC29FF">
              <w:rPr>
                <w:rFonts w:ascii="Times New Roman" w:eastAsia="Times New Roman" w:hAnsi="Times New Roman"/>
                <w:color w:val="000000"/>
                <w:w w:val="97"/>
                <w:sz w:val="16"/>
                <w:lang w:val="ru-RU"/>
              </w:rPr>
              <w:t xml:space="preserve">Характеризуют правила дорожного движения для пассажиров; </w:t>
            </w:r>
            <w:r w:rsidRPr="00CC29FF">
              <w:rPr>
                <w:lang w:val="ru-RU"/>
              </w:rPr>
              <w:br/>
            </w:r>
            <w:r w:rsidRPr="00CC29FF">
              <w:rPr>
                <w:rFonts w:ascii="Times New Roman" w:eastAsia="Times New Roman" w:hAnsi="Times New Roman"/>
                <w:color w:val="000000"/>
                <w:w w:val="97"/>
                <w:sz w:val="16"/>
                <w:lang w:val="ru-RU"/>
              </w:rPr>
              <w:t xml:space="preserve">Объясняют обязанности пассажиров маршрутных транспортных средств; Объясняют правила применения ремня безопасности и детских удерживающих устройств;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безопасных действий пассажиров при различных происшествиях в маршрутных транспортных средствах; </w:t>
            </w:r>
            <w:r w:rsidRPr="00CC29FF">
              <w:rPr>
                <w:lang w:val="ru-RU"/>
              </w:rPr>
              <w:br/>
            </w:r>
            <w:r w:rsidRPr="00CC29F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0" w:lineRule="auto"/>
              <w:ind w:left="72"/>
              <w:rPr>
                <w:lang w:val="ru-RU"/>
              </w:rPr>
            </w:pPr>
            <w:r w:rsidRPr="00CC29FF">
              <w:rPr>
                <w:rFonts w:ascii="Times New Roman" w:eastAsia="Times New Roman" w:hAnsi="Times New Roman"/>
                <w:color w:val="000000"/>
                <w:w w:val="97"/>
                <w:sz w:val="16"/>
                <w:lang w:val="ru-RU"/>
              </w:rPr>
              <w:t xml:space="preserve">Самооценка с </w:t>
            </w:r>
            <w:r w:rsidRPr="00CC29FF">
              <w:rPr>
                <w:lang w:val="ru-RU"/>
              </w:rPr>
              <w:br/>
            </w:r>
            <w:proofErr w:type="spellStart"/>
            <w:proofErr w:type="gramStart"/>
            <w:r w:rsidRPr="00CC29FF">
              <w:rPr>
                <w:rFonts w:ascii="Times New Roman" w:eastAsia="Times New Roman" w:hAnsi="Times New Roman"/>
                <w:color w:val="000000"/>
                <w:w w:val="97"/>
                <w:sz w:val="16"/>
                <w:lang w:val="ru-RU"/>
              </w:rPr>
              <w:t>использованием«</w:t>
            </w:r>
            <w:proofErr w:type="gramEnd"/>
            <w:r w:rsidRPr="00CC29FF">
              <w:rPr>
                <w:rFonts w:ascii="Times New Roman" w:eastAsia="Times New Roman" w:hAnsi="Times New Roman"/>
                <w:color w:val="000000"/>
                <w:w w:val="97"/>
                <w:sz w:val="16"/>
                <w:lang w:val="ru-RU"/>
              </w:rPr>
              <w:t>Оценочного</w:t>
            </w:r>
            <w:proofErr w:type="spellEnd"/>
            <w:r w:rsidRPr="00CC29FF">
              <w:rPr>
                <w:rFonts w:ascii="Times New Roman" w:eastAsia="Times New Roman" w:hAnsi="Times New Roman"/>
                <w:color w:val="000000"/>
                <w:w w:val="97"/>
                <w:sz w:val="16"/>
                <w:lang w:val="ru-RU"/>
              </w:rPr>
              <w:t xml:space="preserve"> </w:t>
            </w:r>
            <w:r w:rsidRPr="00CC29FF">
              <w:rPr>
                <w:lang w:val="ru-RU"/>
              </w:rPr>
              <w:br/>
            </w:r>
            <w:r w:rsidRPr="00CC29FF">
              <w:rPr>
                <w:rFonts w:ascii="Times New Roman" w:eastAsia="Times New Roman" w:hAnsi="Times New Roman"/>
                <w:color w:val="000000"/>
                <w:w w:val="97"/>
                <w:sz w:val="16"/>
                <w:lang w:val="ru-RU"/>
              </w:rPr>
              <w:t>листа»;</w:t>
            </w:r>
          </w:p>
        </w:tc>
        <w:tc>
          <w:tcPr>
            <w:tcW w:w="1701"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CC29FF" w:rsidRPr="00CC29FF" w:rsidRDefault="00AE2C21" w:rsidP="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sidRPr="00CC29FF">
              <w:rPr>
                <w:lang w:val="ru-RU"/>
              </w:rPr>
              <w:br/>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CC29FF">
              <w:rPr>
                <w:rFonts w:ascii="Times New Roman" w:eastAsia="Times New Roman" w:hAnsi="Times New Roman"/>
                <w:color w:val="000000"/>
                <w:w w:val="97"/>
                <w:sz w:val="16"/>
                <w:lang w:val="ru-RU"/>
              </w:rPr>
              <w:t>/</w:t>
            </w:r>
          </w:p>
        </w:tc>
      </w:tr>
      <w:tr w:rsidR="00CC29FF" w:rsidRPr="00C06EA1" w:rsidTr="00AE2C21">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3.2.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proofErr w:type="spellStart"/>
            <w:r>
              <w:rPr>
                <w:rFonts w:ascii="Times New Roman" w:eastAsia="Times New Roman" w:hAnsi="Times New Roman"/>
                <w:color w:val="000000"/>
                <w:w w:val="97"/>
                <w:sz w:val="16"/>
              </w:rPr>
              <w:t>Безопасность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водителя</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16.09.2022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2" w:lineRule="auto"/>
              <w:ind w:left="72" w:right="144"/>
              <w:rPr>
                <w:lang w:val="ru-RU"/>
              </w:rPr>
            </w:pPr>
            <w:r w:rsidRPr="00CC29FF">
              <w:rPr>
                <w:rFonts w:ascii="Times New Roman" w:eastAsia="Times New Roman" w:hAnsi="Times New Roman"/>
                <w:color w:val="000000"/>
                <w:w w:val="97"/>
                <w:sz w:val="16"/>
                <w:lang w:val="ru-RU"/>
              </w:rPr>
              <w:t>Характеризуют правила дорожного движения для водителя велосипеда и иных индивидуальных средств передвижения (</w:t>
            </w:r>
            <w:proofErr w:type="spellStart"/>
            <w:r w:rsidRPr="00CC29FF">
              <w:rPr>
                <w:rFonts w:ascii="Times New Roman" w:eastAsia="Times New Roman" w:hAnsi="Times New Roman"/>
                <w:color w:val="000000"/>
                <w:w w:val="97"/>
                <w:sz w:val="16"/>
                <w:lang w:val="ru-RU"/>
              </w:rPr>
              <w:t>электросамокаты</w:t>
            </w:r>
            <w:proofErr w:type="spellEnd"/>
            <w:r w:rsidRPr="00CC29FF">
              <w:rPr>
                <w:rFonts w:ascii="Times New Roman" w:eastAsia="Times New Roman" w:hAnsi="Times New Roman"/>
                <w:color w:val="000000"/>
                <w:w w:val="97"/>
                <w:sz w:val="16"/>
                <w:lang w:val="ru-RU"/>
              </w:rPr>
              <w:t xml:space="preserve">, скутеры, </w:t>
            </w:r>
            <w:proofErr w:type="spellStart"/>
            <w:r w:rsidRPr="00CC29FF">
              <w:rPr>
                <w:rFonts w:ascii="Times New Roman" w:eastAsia="Times New Roman" w:hAnsi="Times New Roman"/>
                <w:color w:val="000000"/>
                <w:w w:val="97"/>
                <w:sz w:val="16"/>
                <w:lang w:val="ru-RU"/>
              </w:rPr>
              <w:t>сигвеи</w:t>
            </w:r>
            <w:proofErr w:type="spellEnd"/>
            <w:r w:rsidRPr="00CC29FF">
              <w:rPr>
                <w:rFonts w:ascii="Times New Roman" w:eastAsia="Times New Roman" w:hAnsi="Times New Roman"/>
                <w:color w:val="000000"/>
                <w:w w:val="97"/>
                <w:sz w:val="16"/>
                <w:lang w:val="ru-RU"/>
              </w:rPr>
              <w:t xml:space="preserve">); Характеризуют дорожные знаки для водителя велосипеда, сигналы велосипедиста; Объясняют требования правил дорожного движения к управлению </w:t>
            </w:r>
            <w:proofErr w:type="spellStart"/>
            <w:r w:rsidRPr="00CC29FF">
              <w:rPr>
                <w:rFonts w:ascii="Times New Roman" w:eastAsia="Times New Roman" w:hAnsi="Times New Roman"/>
                <w:color w:val="000000"/>
                <w:w w:val="97"/>
                <w:sz w:val="16"/>
                <w:lang w:val="ru-RU"/>
              </w:rPr>
              <w:t>монотранспортом</w:t>
            </w:r>
            <w:proofErr w:type="spellEnd"/>
            <w:r w:rsidRPr="00CC29FF">
              <w:rPr>
                <w:rFonts w:ascii="Times New Roman" w:eastAsia="Times New Roman" w:hAnsi="Times New Roman"/>
                <w:color w:val="000000"/>
                <w:w w:val="97"/>
                <w:sz w:val="16"/>
                <w:lang w:val="ru-RU"/>
              </w:rPr>
              <w:t xml:space="preserve"> (мопедами и мотоциклами);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CC29FF" w:rsidRPr="00AE2C21" w:rsidRDefault="00AE2C21" w:rsidP="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EF3E77" w:rsidRDefault="00CC29FF">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CC29FF" w:rsidRPr="00C06EA1" w:rsidTr="00AE2C21">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3.3.</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ight="432"/>
              <w:rPr>
                <w:lang w:val="ru-RU"/>
              </w:rPr>
            </w:pPr>
            <w:r w:rsidRPr="00CC29FF">
              <w:rPr>
                <w:rFonts w:ascii="Times New Roman" w:eastAsia="Times New Roman" w:hAnsi="Times New Roman"/>
                <w:color w:val="000000"/>
                <w:w w:val="97"/>
                <w:sz w:val="16"/>
                <w:lang w:val="ru-RU"/>
              </w:rPr>
              <w:t>Безопасные действия при дорожно-транспортных происшествиях.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23.09.2022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2" w:lineRule="auto"/>
              <w:ind w:left="72"/>
              <w:rPr>
                <w:lang w:val="ru-RU"/>
              </w:rPr>
            </w:pPr>
            <w:r w:rsidRPr="00CC29FF">
              <w:rPr>
                <w:rFonts w:ascii="Times New Roman" w:eastAsia="Times New Roman" w:hAnsi="Times New Roman"/>
                <w:color w:val="000000"/>
                <w:w w:val="97"/>
                <w:sz w:val="16"/>
                <w:lang w:val="ru-RU"/>
              </w:rPr>
              <w:t xml:space="preserve">Классифицируют дорожно-транспортные происшествия и характеризуют причины их возникновения;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безопасных действий очевидца дорожно-транспортного происшествия; </w:t>
            </w:r>
            <w:r w:rsidRPr="00CC29FF">
              <w:rPr>
                <w:lang w:val="ru-RU"/>
              </w:rPr>
              <w:br/>
            </w:r>
            <w:r w:rsidRPr="00CC29FF">
              <w:rPr>
                <w:rFonts w:ascii="Times New Roman" w:eastAsia="Times New Roman" w:hAnsi="Times New Roman"/>
                <w:color w:val="000000"/>
                <w:w w:val="97"/>
                <w:sz w:val="16"/>
                <w:lang w:val="ru-RU"/>
              </w:rPr>
              <w:t xml:space="preserve">Объясняют порядок действий при пожаре на транспорте; </w:t>
            </w:r>
            <w:r w:rsidRPr="00CC29FF">
              <w:rPr>
                <w:lang w:val="ru-RU"/>
              </w:rPr>
              <w:br/>
            </w:r>
            <w:r w:rsidRPr="00CC29F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0" w:lineRule="auto"/>
              <w:ind w:left="72"/>
              <w:rPr>
                <w:lang w:val="ru-RU"/>
              </w:rPr>
            </w:pPr>
            <w:r w:rsidRPr="00CC29FF">
              <w:rPr>
                <w:rFonts w:ascii="Times New Roman" w:eastAsia="Times New Roman" w:hAnsi="Times New Roman"/>
                <w:color w:val="000000"/>
                <w:w w:val="97"/>
                <w:sz w:val="16"/>
                <w:lang w:val="ru-RU"/>
              </w:rPr>
              <w:t xml:space="preserve">Самооценка с </w:t>
            </w:r>
            <w:r w:rsidRPr="00CC29FF">
              <w:rPr>
                <w:lang w:val="ru-RU"/>
              </w:rPr>
              <w:br/>
            </w:r>
            <w:proofErr w:type="spellStart"/>
            <w:proofErr w:type="gramStart"/>
            <w:r w:rsidRPr="00CC29FF">
              <w:rPr>
                <w:rFonts w:ascii="Times New Roman" w:eastAsia="Times New Roman" w:hAnsi="Times New Roman"/>
                <w:color w:val="000000"/>
                <w:w w:val="97"/>
                <w:sz w:val="16"/>
                <w:lang w:val="ru-RU"/>
              </w:rPr>
              <w:t>использованием«</w:t>
            </w:r>
            <w:proofErr w:type="gramEnd"/>
            <w:r w:rsidRPr="00CC29FF">
              <w:rPr>
                <w:rFonts w:ascii="Times New Roman" w:eastAsia="Times New Roman" w:hAnsi="Times New Roman"/>
                <w:color w:val="000000"/>
                <w:w w:val="97"/>
                <w:sz w:val="16"/>
                <w:lang w:val="ru-RU"/>
              </w:rPr>
              <w:t>Оценочного</w:t>
            </w:r>
            <w:proofErr w:type="spellEnd"/>
            <w:r w:rsidRPr="00CC29FF">
              <w:rPr>
                <w:rFonts w:ascii="Times New Roman" w:eastAsia="Times New Roman" w:hAnsi="Times New Roman"/>
                <w:color w:val="000000"/>
                <w:w w:val="97"/>
                <w:sz w:val="16"/>
                <w:lang w:val="ru-RU"/>
              </w:rPr>
              <w:t xml:space="preserve"> </w:t>
            </w:r>
            <w:r w:rsidRPr="00CC29FF">
              <w:rPr>
                <w:lang w:val="ru-RU"/>
              </w:rPr>
              <w:br/>
            </w:r>
            <w:r w:rsidRPr="00CC29FF">
              <w:rPr>
                <w:rFonts w:ascii="Times New Roman" w:eastAsia="Times New Roman" w:hAnsi="Times New Roman"/>
                <w:color w:val="000000"/>
                <w:w w:val="97"/>
                <w:sz w:val="16"/>
                <w:lang w:val="ru-RU"/>
              </w:rPr>
              <w:t>листа»;</w:t>
            </w:r>
          </w:p>
        </w:tc>
        <w:tc>
          <w:tcPr>
            <w:tcW w:w="1701" w:type="dxa"/>
            <w:tcBorders>
              <w:top w:val="single" w:sz="4" w:space="0" w:color="000000"/>
              <w:left w:val="single" w:sz="4" w:space="0" w:color="000000"/>
              <w:bottom w:val="single" w:sz="4" w:space="0" w:color="000000"/>
              <w:right w:val="single" w:sz="4" w:space="0" w:color="000000"/>
            </w:tcBorders>
          </w:tcPr>
          <w:p w:rsidR="00CC29FF" w:rsidRPr="00CC29FF" w:rsidRDefault="00CC29FF">
            <w:pPr>
              <w:autoSpaceDE w:val="0"/>
              <w:autoSpaceDN w:val="0"/>
              <w:spacing w:before="78" w:after="0" w:line="247" w:lineRule="auto"/>
              <w:ind w:left="72"/>
              <w:rPr>
                <w:rFonts w:ascii="Times New Roman" w:eastAsia="Times New Roman" w:hAnsi="Times New Roman"/>
                <w:color w:val="000000"/>
                <w:w w:val="97"/>
                <w:sz w:val="16"/>
                <w:lang w:val="ru-RU"/>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sidRPr="00CC29FF">
              <w:rPr>
                <w:lang w:val="ru-RU"/>
              </w:rPr>
              <w:br/>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CC29FF">
              <w:rPr>
                <w:rFonts w:ascii="Times New Roman" w:eastAsia="Times New Roman" w:hAnsi="Times New Roman"/>
                <w:color w:val="000000"/>
                <w:w w:val="97"/>
                <w:sz w:val="16"/>
                <w:lang w:val="ru-RU"/>
              </w:rPr>
              <w:t>/</w:t>
            </w:r>
          </w:p>
        </w:tc>
      </w:tr>
      <w:tr w:rsidR="00CC29FF" w:rsidTr="00AE2C21">
        <w:trPr>
          <w:trHeight w:hRule="exact" w:val="153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3.4.</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5" w:lineRule="auto"/>
              <w:ind w:right="288"/>
              <w:jc w:val="center"/>
              <w:rPr>
                <w:lang w:val="ru-RU"/>
              </w:rPr>
            </w:pPr>
            <w:r w:rsidRPr="00CC29FF">
              <w:rPr>
                <w:rFonts w:ascii="Times New Roman" w:eastAsia="Times New Roman" w:hAnsi="Times New Roman"/>
                <w:color w:val="000000"/>
                <w:w w:val="97"/>
                <w:sz w:val="16"/>
                <w:lang w:val="ru-RU"/>
              </w:rPr>
              <w:t>Безопасность пассажиров на различных видах транспорта.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30.09.2022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2" w:lineRule="auto"/>
              <w:ind w:left="72"/>
              <w:rPr>
                <w:lang w:val="ru-RU"/>
              </w:rPr>
            </w:pPr>
            <w:r w:rsidRPr="00CC29FF">
              <w:rPr>
                <w:rFonts w:ascii="Times New Roman" w:eastAsia="Times New Roman" w:hAnsi="Times New Roman"/>
                <w:color w:val="000000"/>
                <w:w w:val="97"/>
                <w:sz w:val="16"/>
                <w:lang w:val="ru-RU"/>
              </w:rPr>
              <w:t xml:space="preserve">Характеризуют особенности и опасности на различных видах транспорта (подземного, железнодорожного, водного, воздушного); </w:t>
            </w:r>
            <w:r w:rsidRPr="00CC29FF">
              <w:rPr>
                <w:lang w:val="ru-RU"/>
              </w:rPr>
              <w:br/>
            </w:r>
            <w:r w:rsidRPr="00CC29FF">
              <w:rPr>
                <w:rFonts w:ascii="Times New Roman" w:eastAsia="Times New Roman" w:hAnsi="Times New Roman"/>
                <w:color w:val="000000"/>
                <w:w w:val="97"/>
                <w:sz w:val="16"/>
                <w:lang w:val="ru-RU"/>
              </w:rPr>
              <w:t xml:space="preserve">Раскрывают обязанности пассажиров отдельных видов транспорта;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безопасного </w:t>
            </w:r>
            <w:proofErr w:type="spellStart"/>
            <w:r w:rsidRPr="00CC29FF">
              <w:rPr>
                <w:rFonts w:ascii="Times New Roman" w:eastAsia="Times New Roman" w:hAnsi="Times New Roman"/>
                <w:color w:val="000000"/>
                <w:w w:val="97"/>
                <w:sz w:val="16"/>
                <w:lang w:val="ru-RU"/>
              </w:rPr>
              <w:t>пове</w:t>
            </w:r>
            <w:proofErr w:type="spellEnd"/>
            <w:r w:rsidRPr="00CC29FF">
              <w:rPr>
                <w:rFonts w:ascii="Times New Roman" w:eastAsia="Times New Roman" w:hAnsi="Times New Roman"/>
                <w:color w:val="000000"/>
                <w:w w:val="97"/>
                <w:sz w:val="16"/>
                <w:lang w:val="ru-RU"/>
              </w:rPr>
              <w:t>​</w:t>
            </w:r>
            <w:proofErr w:type="spellStart"/>
            <w:r w:rsidRPr="00CC29FF">
              <w:rPr>
                <w:rFonts w:ascii="Times New Roman" w:eastAsia="Times New Roman" w:hAnsi="Times New Roman"/>
                <w:color w:val="000000"/>
                <w:w w:val="97"/>
                <w:sz w:val="16"/>
                <w:lang w:val="ru-RU"/>
              </w:rPr>
              <w:t>дения</w:t>
            </w:r>
            <w:proofErr w:type="spellEnd"/>
            <w:r w:rsidRPr="00CC29FF">
              <w:rPr>
                <w:rFonts w:ascii="Times New Roman" w:eastAsia="Times New Roman" w:hAnsi="Times New Roman"/>
                <w:color w:val="000000"/>
                <w:w w:val="97"/>
                <w:sz w:val="16"/>
                <w:lang w:val="ru-RU"/>
              </w:rPr>
              <w:t xml:space="preserve"> пассажиров при различных </w:t>
            </w:r>
            <w:proofErr w:type="spellStart"/>
            <w:r w:rsidRPr="00CC29FF">
              <w:rPr>
                <w:rFonts w:ascii="Times New Roman" w:eastAsia="Times New Roman" w:hAnsi="Times New Roman"/>
                <w:color w:val="000000"/>
                <w:w w:val="97"/>
                <w:sz w:val="16"/>
                <w:lang w:val="ru-RU"/>
              </w:rPr>
              <w:t>проис</w:t>
            </w:r>
            <w:proofErr w:type="spellEnd"/>
            <w:r w:rsidRPr="00CC29FF">
              <w:rPr>
                <w:rFonts w:ascii="Times New Roman" w:eastAsia="Times New Roman" w:hAnsi="Times New Roman"/>
                <w:color w:val="000000"/>
                <w:w w:val="97"/>
                <w:sz w:val="16"/>
                <w:lang w:val="ru-RU"/>
              </w:rPr>
              <w:t>​</w:t>
            </w:r>
            <w:r w:rsidRPr="00CC29FF">
              <w:rPr>
                <w:rFonts w:ascii="DejaVu Serif" w:eastAsia="DejaVu Serif" w:hAnsi="DejaVu Serif"/>
                <w:color w:val="000000"/>
                <w:w w:val="97"/>
                <w:sz w:val="16"/>
                <w:lang w:val="ru-RU"/>
              </w:rPr>
              <w:t>‐</w:t>
            </w:r>
            <w:r w:rsidRPr="00CC29FF">
              <w:rPr>
                <w:rFonts w:ascii="Times New Roman" w:eastAsia="Times New Roman" w:hAnsi="Times New Roman"/>
                <w:color w:val="000000"/>
                <w:w w:val="97"/>
                <w:sz w:val="16"/>
                <w:lang w:val="ru-RU"/>
              </w:rPr>
              <w:t>шествиях на отдельных видах транспорта;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Pr="007D0787" w:rsidRDefault="00AE2C21" w:rsidP="00AE2C21">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7D0787">
              <w:rPr>
                <w:rFonts w:ascii="Times New Roman" w:eastAsia="Times New Roman" w:hAnsi="Times New Roman"/>
                <w:color w:val="000000"/>
                <w:w w:val="97"/>
                <w:sz w:val="14"/>
                <w:szCs w:val="14"/>
                <w:lang w:val="ru-RU"/>
              </w:rPr>
              <w:t>Формирование у обучающихся основ российской идентичности</w:t>
            </w:r>
          </w:p>
          <w:p w:rsidR="00AE2C21" w:rsidRPr="00AE2C21" w:rsidRDefault="00AE2C21" w:rsidP="00AE2C21">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AE2C21">
              <w:rPr>
                <w:rFonts w:ascii="Times New Roman" w:eastAsia="Times New Roman" w:hAnsi="Times New Roman"/>
                <w:color w:val="000000"/>
                <w:w w:val="97"/>
                <w:sz w:val="14"/>
                <w:szCs w:val="14"/>
                <w:lang w:val="ru-RU"/>
              </w:rPr>
              <w:t xml:space="preserve">Готовность обучающих к самореализации </w:t>
            </w:r>
          </w:p>
          <w:p w:rsidR="00CC29FF" w:rsidRDefault="00CC29FF">
            <w:pPr>
              <w:autoSpaceDE w:val="0"/>
              <w:autoSpaceDN w:val="0"/>
              <w:spacing w:before="78" w:after="0" w:line="247"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CC29FF" w:rsidTr="00AE2C21">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3.5.</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0" w:lineRule="auto"/>
              <w:ind w:left="72" w:right="288"/>
              <w:rPr>
                <w:lang w:val="ru-RU"/>
              </w:rPr>
            </w:pPr>
            <w:r w:rsidRPr="00CC29FF">
              <w:rPr>
                <w:rFonts w:ascii="Times New Roman" w:eastAsia="Times New Roman" w:hAnsi="Times New Roman"/>
                <w:color w:val="000000"/>
                <w:w w:val="97"/>
                <w:sz w:val="16"/>
                <w:lang w:val="ru-RU"/>
              </w:rPr>
              <w:t xml:space="preserve">Первая помощь при </w:t>
            </w:r>
            <w:r w:rsidRPr="00CC29FF">
              <w:rPr>
                <w:lang w:val="ru-RU"/>
              </w:rPr>
              <w:br/>
            </w:r>
            <w:r w:rsidRPr="00CC29FF">
              <w:rPr>
                <w:rFonts w:ascii="Times New Roman" w:eastAsia="Times New Roman" w:hAnsi="Times New Roman"/>
                <w:color w:val="000000"/>
                <w:w w:val="97"/>
                <w:sz w:val="16"/>
                <w:lang w:val="ru-RU"/>
              </w:rPr>
              <w:t>чрезвычайных ситуациях на транспорте.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07.10.2022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2" w:lineRule="auto"/>
              <w:ind w:left="72"/>
              <w:rPr>
                <w:lang w:val="ru-RU"/>
              </w:rPr>
            </w:pPr>
            <w:r w:rsidRPr="00CC29FF">
              <w:rPr>
                <w:rFonts w:ascii="Times New Roman" w:eastAsia="Times New Roman" w:hAnsi="Times New Roman"/>
                <w:color w:val="000000"/>
                <w:w w:val="97"/>
                <w:sz w:val="16"/>
                <w:lang w:val="ru-RU"/>
              </w:rPr>
              <w:t xml:space="preserve">Раскрывают содержание первой помощи и последовательность её оказания; </w:t>
            </w:r>
            <w:r w:rsidRPr="00CC29FF">
              <w:rPr>
                <w:lang w:val="ru-RU"/>
              </w:rPr>
              <w:br/>
            </w:r>
            <w:r w:rsidRPr="00CC29FF">
              <w:rPr>
                <w:rFonts w:ascii="Times New Roman" w:eastAsia="Times New Roman" w:hAnsi="Times New Roman"/>
                <w:color w:val="000000"/>
                <w:w w:val="97"/>
                <w:sz w:val="16"/>
                <w:lang w:val="ru-RU"/>
              </w:rPr>
              <w:t xml:space="preserve">Объясняют правила и вырабатывают навыки оказания первой помощи при различных травмах в результате чрезвычайных ситуаций на транспорте; </w:t>
            </w:r>
            <w:r w:rsidRPr="00CC29FF">
              <w:rPr>
                <w:lang w:val="ru-RU"/>
              </w:rPr>
              <w:br/>
            </w:r>
            <w:r w:rsidRPr="00CC29FF">
              <w:rPr>
                <w:rFonts w:ascii="Times New Roman" w:eastAsia="Times New Roman" w:hAnsi="Times New Roman"/>
                <w:color w:val="000000"/>
                <w:w w:val="97"/>
                <w:sz w:val="16"/>
                <w:lang w:val="ru-RU"/>
              </w:rPr>
              <w:t xml:space="preserve">Характеризуют способы </w:t>
            </w:r>
            <w:proofErr w:type="gramStart"/>
            <w:r w:rsidRPr="00CC29FF">
              <w:rPr>
                <w:rFonts w:ascii="Times New Roman" w:eastAsia="Times New Roman" w:hAnsi="Times New Roman"/>
                <w:color w:val="000000"/>
                <w:w w:val="97"/>
                <w:sz w:val="16"/>
                <w:lang w:val="ru-RU"/>
              </w:rPr>
              <w:t>извлечения</w:t>
            </w:r>
            <w:proofErr w:type="gramEnd"/>
            <w:r w:rsidRPr="00CC29FF">
              <w:rPr>
                <w:rFonts w:ascii="Times New Roman" w:eastAsia="Times New Roman" w:hAnsi="Times New Roman"/>
                <w:color w:val="000000"/>
                <w:w w:val="97"/>
                <w:sz w:val="16"/>
                <w:lang w:val="ru-RU"/>
              </w:rPr>
              <w:t xml:space="preserve"> пострадавшего из транспорта; </w:t>
            </w:r>
            <w:r w:rsidRPr="00CC29FF">
              <w:rPr>
                <w:lang w:val="ru-RU"/>
              </w:rPr>
              <w:br/>
            </w:r>
            <w:r w:rsidRPr="00CC29F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Pr="00AE2C21" w:rsidRDefault="00AE2C21" w:rsidP="00AE2C21">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AE2C21">
              <w:rPr>
                <w:rFonts w:ascii="Times New Roman" w:eastAsia="Times New Roman" w:hAnsi="Times New Roman"/>
                <w:color w:val="000000"/>
                <w:w w:val="97"/>
                <w:sz w:val="14"/>
                <w:szCs w:val="14"/>
                <w:lang w:val="ru-RU"/>
              </w:rPr>
              <w:t xml:space="preserve">Готовность обучающих к самореализации </w:t>
            </w:r>
          </w:p>
          <w:p w:rsidR="00CC29FF" w:rsidRDefault="00CC29FF">
            <w:pPr>
              <w:autoSpaceDE w:val="0"/>
              <w:autoSpaceDN w:val="0"/>
              <w:spacing w:before="76" w:after="0" w:line="250"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bl>
    <w:p w:rsidR="00670663" w:rsidRDefault="00670663">
      <w:pPr>
        <w:autoSpaceDE w:val="0"/>
        <w:autoSpaceDN w:val="0"/>
        <w:spacing w:after="0" w:line="14" w:lineRule="exact"/>
      </w:pPr>
    </w:p>
    <w:p w:rsidR="00670663" w:rsidRDefault="00670663">
      <w:pPr>
        <w:sectPr w:rsidR="00670663">
          <w:pgSz w:w="16840" w:h="11900"/>
          <w:pgMar w:top="282" w:right="640" w:bottom="418" w:left="666" w:header="720" w:footer="720" w:gutter="0"/>
          <w:cols w:space="720" w:equalWidth="0">
            <w:col w:w="15534" w:space="0"/>
          </w:cols>
          <w:docGrid w:linePitch="360"/>
        </w:sectPr>
      </w:pPr>
    </w:p>
    <w:p w:rsidR="00670663" w:rsidRDefault="00670663">
      <w:pPr>
        <w:autoSpaceDE w:val="0"/>
        <w:autoSpaceDN w:val="0"/>
        <w:spacing w:after="66" w:line="220" w:lineRule="exact"/>
      </w:pPr>
    </w:p>
    <w:tbl>
      <w:tblPr>
        <w:tblW w:w="15875" w:type="dxa"/>
        <w:tblInd w:w="6" w:type="dxa"/>
        <w:tblLayout w:type="fixed"/>
        <w:tblLook w:val="04A0" w:firstRow="1" w:lastRow="0" w:firstColumn="1" w:lastColumn="0" w:noHBand="0" w:noVBand="1"/>
      </w:tblPr>
      <w:tblGrid>
        <w:gridCol w:w="468"/>
        <w:gridCol w:w="1382"/>
        <w:gridCol w:w="972"/>
        <w:gridCol w:w="528"/>
        <w:gridCol w:w="902"/>
        <w:gridCol w:w="948"/>
        <w:gridCol w:w="44"/>
        <w:gridCol w:w="851"/>
        <w:gridCol w:w="5244"/>
        <w:gridCol w:w="1134"/>
        <w:gridCol w:w="1701"/>
        <w:gridCol w:w="1701"/>
      </w:tblGrid>
      <w:tr w:rsidR="00CC29FF" w:rsidTr="00CC29FF">
        <w:trPr>
          <w:trHeight w:hRule="exact" w:val="348"/>
        </w:trPr>
        <w:tc>
          <w:tcPr>
            <w:tcW w:w="28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5</w:t>
            </w:r>
          </w:p>
        </w:tc>
        <w:tc>
          <w:tcPr>
            <w:tcW w:w="1850" w:type="dxa"/>
            <w:gridSpan w:val="2"/>
            <w:tcBorders>
              <w:top w:val="single" w:sz="4" w:space="0" w:color="000000"/>
              <w:left w:val="single" w:sz="4" w:space="0" w:color="000000"/>
              <w:bottom w:val="single" w:sz="4" w:space="0" w:color="000000"/>
              <w:right w:val="single" w:sz="4" w:space="0" w:color="000000"/>
            </w:tcBorders>
          </w:tcPr>
          <w:p w:rsidR="00CC29FF" w:rsidRDefault="00CC29FF"/>
        </w:tc>
        <w:tc>
          <w:tcPr>
            <w:tcW w:w="10675"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tc>
      </w:tr>
      <w:tr w:rsidR="00CC29FF" w:rsidRPr="00C06EA1" w:rsidTr="00CC29FF">
        <w:trPr>
          <w:trHeight w:hRule="exact" w:val="348"/>
        </w:trPr>
        <w:tc>
          <w:tcPr>
            <w:tcW w:w="1850" w:type="dxa"/>
            <w:gridSpan w:val="2"/>
            <w:tcBorders>
              <w:top w:val="single" w:sz="4" w:space="0" w:color="000000"/>
              <w:left w:val="single" w:sz="4" w:space="0" w:color="000000"/>
              <w:bottom w:val="single" w:sz="4" w:space="0" w:color="000000"/>
              <w:right w:val="single" w:sz="4" w:space="0" w:color="000000"/>
            </w:tcBorders>
          </w:tcPr>
          <w:p w:rsidR="00CC29FF" w:rsidRPr="00CC29FF" w:rsidRDefault="00CC29FF">
            <w:pPr>
              <w:autoSpaceDE w:val="0"/>
              <w:autoSpaceDN w:val="0"/>
              <w:spacing w:before="78" w:after="0" w:line="230" w:lineRule="auto"/>
              <w:ind w:left="72"/>
              <w:rPr>
                <w:rFonts w:ascii="Times New Roman" w:eastAsia="Times New Roman" w:hAnsi="Times New Roman"/>
                <w:color w:val="000000"/>
                <w:w w:val="97"/>
                <w:sz w:val="16"/>
                <w:lang w:val="ru-RU"/>
              </w:rPr>
            </w:pPr>
          </w:p>
        </w:tc>
        <w:tc>
          <w:tcPr>
            <w:tcW w:w="14025"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30" w:lineRule="auto"/>
              <w:ind w:left="72"/>
              <w:rPr>
                <w:lang w:val="ru-RU"/>
              </w:rPr>
            </w:pPr>
            <w:r w:rsidRPr="00CC29FF">
              <w:rPr>
                <w:rFonts w:ascii="Times New Roman" w:eastAsia="Times New Roman" w:hAnsi="Times New Roman"/>
                <w:color w:val="000000"/>
                <w:w w:val="97"/>
                <w:sz w:val="16"/>
                <w:lang w:val="ru-RU"/>
              </w:rPr>
              <w:t xml:space="preserve">Модуль 4. </w:t>
            </w:r>
            <w:r w:rsidRPr="00CC29FF">
              <w:rPr>
                <w:rFonts w:ascii="Times New Roman" w:eastAsia="Times New Roman" w:hAnsi="Times New Roman"/>
                <w:b/>
                <w:color w:val="000000"/>
                <w:w w:val="97"/>
                <w:sz w:val="16"/>
                <w:lang w:val="ru-RU"/>
              </w:rPr>
              <w:t>Безопасность в общественных местах.</w:t>
            </w:r>
          </w:p>
        </w:tc>
      </w:tr>
      <w:tr w:rsidR="00CC29FF" w:rsidTr="00AE2C21">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4.1.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5" w:lineRule="auto"/>
              <w:ind w:left="72" w:right="432"/>
              <w:rPr>
                <w:lang w:val="ru-RU"/>
              </w:rPr>
            </w:pPr>
            <w:r w:rsidRPr="00CC29FF">
              <w:rPr>
                <w:rFonts w:ascii="Times New Roman" w:eastAsia="Times New Roman" w:hAnsi="Times New Roman"/>
                <w:color w:val="000000"/>
                <w:w w:val="97"/>
                <w:sz w:val="16"/>
                <w:lang w:val="ru-RU"/>
              </w:rPr>
              <w:t>Пожарная безопасность в общественных местах.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14.10.2022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2" w:lineRule="auto"/>
              <w:ind w:left="72"/>
              <w:rPr>
                <w:lang w:val="ru-RU"/>
              </w:rPr>
            </w:pPr>
            <w:r w:rsidRPr="00CC29FF">
              <w:rPr>
                <w:rFonts w:ascii="Times New Roman" w:eastAsia="Times New Roman" w:hAnsi="Times New Roman"/>
                <w:color w:val="000000"/>
                <w:w w:val="97"/>
                <w:sz w:val="16"/>
                <w:lang w:val="ru-RU"/>
              </w:rPr>
              <w:t xml:space="preserve">Вырабатывают навыки безопасных действий при обнаружении угрозы возникновения пожара; </w:t>
            </w:r>
            <w:r w:rsidRPr="00CC29FF">
              <w:rPr>
                <w:lang w:val="ru-RU"/>
              </w:rPr>
              <w:br/>
            </w:r>
            <w:r w:rsidRPr="00CC29FF">
              <w:rPr>
                <w:rFonts w:ascii="Times New Roman" w:eastAsia="Times New Roman" w:hAnsi="Times New Roman"/>
                <w:color w:val="000000"/>
                <w:w w:val="97"/>
                <w:sz w:val="16"/>
                <w:lang w:val="ru-RU"/>
              </w:rPr>
              <w:t xml:space="preserve">Объясняют правила и вырабатывают навыки безопасных действий при эвакуации из общественных мест и зданий;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обрушениях зданий и сооружений;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Pr="00AE2C21" w:rsidRDefault="00AE2C21" w:rsidP="00AE2C21">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AE2C21">
              <w:rPr>
                <w:rFonts w:ascii="Times New Roman" w:eastAsia="Times New Roman" w:hAnsi="Times New Roman"/>
                <w:color w:val="000000"/>
                <w:w w:val="97"/>
                <w:sz w:val="14"/>
                <w:szCs w:val="14"/>
                <w:lang w:val="ru-RU"/>
              </w:rPr>
              <w:t xml:space="preserve">Готовность обучающих к самореализации </w:t>
            </w:r>
          </w:p>
          <w:p w:rsidR="00CC29FF" w:rsidRDefault="00CC29FF">
            <w:pPr>
              <w:autoSpaceDE w:val="0"/>
              <w:autoSpaceDN w:val="0"/>
              <w:spacing w:before="78" w:after="0" w:line="247"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rsidP="00CC29FF">
            <w:pPr>
              <w:autoSpaceDE w:val="0"/>
              <w:autoSpaceDN w:val="0"/>
              <w:spacing w:before="78" w:after="0" w:line="247" w:lineRule="auto"/>
              <w:ind w:left="72" w:right="14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CC29FF" w:rsidRPr="00C06EA1" w:rsidTr="00AE2C21">
        <w:trPr>
          <w:trHeight w:hRule="exact" w:val="17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jc w:val="center"/>
            </w:pPr>
            <w:r>
              <w:rPr>
                <w:rFonts w:ascii="Times New Roman" w:eastAsia="Times New Roman" w:hAnsi="Times New Roman"/>
                <w:color w:val="000000"/>
                <w:w w:val="97"/>
                <w:sz w:val="16"/>
              </w:rPr>
              <w:t>4.2.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0" w:lineRule="auto"/>
              <w:ind w:left="72" w:right="288"/>
              <w:rPr>
                <w:lang w:val="ru-RU"/>
              </w:rPr>
            </w:pPr>
            <w:r w:rsidRPr="00CC29FF">
              <w:rPr>
                <w:rFonts w:ascii="Times New Roman" w:eastAsia="Times New Roman" w:hAnsi="Times New Roman"/>
                <w:color w:val="000000"/>
                <w:w w:val="97"/>
                <w:sz w:val="16"/>
                <w:lang w:val="ru-RU"/>
              </w:rPr>
              <w:t xml:space="preserve">Безопасные действия в </w:t>
            </w:r>
            <w:r w:rsidRPr="00CC29FF">
              <w:rPr>
                <w:lang w:val="ru-RU"/>
              </w:rPr>
              <w:br/>
            </w:r>
            <w:r w:rsidRPr="00CC29FF">
              <w:rPr>
                <w:rFonts w:ascii="Times New Roman" w:eastAsia="Times New Roman" w:hAnsi="Times New Roman"/>
                <w:color w:val="000000"/>
                <w:w w:val="97"/>
                <w:sz w:val="16"/>
                <w:lang w:val="ru-RU"/>
              </w:rPr>
              <w:t xml:space="preserve">ситуациях криминогенного и антиобщественного </w:t>
            </w:r>
            <w:r w:rsidRPr="00CC29FF">
              <w:rPr>
                <w:lang w:val="ru-RU"/>
              </w:rPr>
              <w:br/>
            </w:r>
            <w:r w:rsidRPr="00CC29FF">
              <w:rPr>
                <w:rFonts w:ascii="Times New Roman" w:eastAsia="Times New Roman" w:hAnsi="Times New Roman"/>
                <w:color w:val="000000"/>
                <w:w w:val="97"/>
                <w:sz w:val="16"/>
                <w:lang w:val="ru-RU"/>
              </w:rPr>
              <w:t>характера.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0" w:lineRule="auto"/>
              <w:jc w:val="center"/>
            </w:pPr>
            <w:r>
              <w:rPr>
                <w:rFonts w:ascii="Times New Roman" w:eastAsia="Times New Roman" w:hAnsi="Times New Roman"/>
                <w:color w:val="000000"/>
                <w:w w:val="97"/>
                <w:sz w:val="16"/>
              </w:rPr>
              <w:t>21.10.2022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4" w:lineRule="auto"/>
              <w:ind w:left="72" w:right="144"/>
              <w:rPr>
                <w:lang w:val="ru-RU"/>
              </w:rPr>
            </w:pPr>
            <w:r w:rsidRPr="00CC29FF">
              <w:rPr>
                <w:rFonts w:ascii="Times New Roman" w:eastAsia="Times New Roman" w:hAnsi="Times New Roman"/>
                <w:color w:val="000000"/>
                <w:w w:val="97"/>
                <w:sz w:val="16"/>
                <w:lang w:val="ru-RU"/>
              </w:rPr>
              <w:t xml:space="preserve">Характеризуют опасности криминогенного и антиобщественного характера в общественных местах;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безопасных действий в ситуациях криминогенного и </w:t>
            </w:r>
            <w:r w:rsidRPr="00CC29FF">
              <w:rPr>
                <w:lang w:val="ru-RU"/>
              </w:rPr>
              <w:br/>
            </w:r>
            <w:r w:rsidRPr="00CC29FF">
              <w:rPr>
                <w:rFonts w:ascii="Times New Roman" w:eastAsia="Times New Roman" w:hAnsi="Times New Roman"/>
                <w:color w:val="000000"/>
                <w:w w:val="97"/>
                <w:sz w:val="16"/>
                <w:lang w:val="ru-RU"/>
              </w:rPr>
              <w:t xml:space="preserve">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 </w:t>
            </w:r>
            <w:r w:rsidRPr="00CC29FF">
              <w:rPr>
                <w:lang w:val="ru-RU"/>
              </w:rPr>
              <w:br/>
            </w:r>
            <w:r w:rsidRPr="00CC29FF">
              <w:rPr>
                <w:rFonts w:ascii="Times New Roman" w:eastAsia="Times New Roman" w:hAnsi="Times New Roman"/>
                <w:color w:val="000000"/>
                <w:w w:val="97"/>
                <w:sz w:val="16"/>
                <w:lang w:val="ru-RU"/>
              </w:rPr>
              <w:t>Вырабатывают навыки действий при взаимодействии с правоохранительными органами;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2" w:lineRule="auto"/>
              <w:ind w:left="72"/>
              <w:rPr>
                <w:lang w:val="ru-RU"/>
              </w:rPr>
            </w:pPr>
            <w:r w:rsidRPr="00CC29FF">
              <w:rPr>
                <w:rFonts w:ascii="Times New Roman" w:eastAsia="Times New Roman" w:hAnsi="Times New Roman"/>
                <w:color w:val="000000"/>
                <w:w w:val="97"/>
                <w:sz w:val="16"/>
                <w:lang w:val="ru-RU"/>
              </w:rPr>
              <w:t xml:space="preserve">Устный опрос; Самооценка с </w:t>
            </w:r>
            <w:r w:rsidRPr="00CC29FF">
              <w:rPr>
                <w:lang w:val="ru-RU"/>
              </w:rPr>
              <w:br/>
            </w:r>
            <w:proofErr w:type="spellStart"/>
            <w:proofErr w:type="gramStart"/>
            <w:r w:rsidRPr="00CC29FF">
              <w:rPr>
                <w:rFonts w:ascii="Times New Roman" w:eastAsia="Times New Roman" w:hAnsi="Times New Roman"/>
                <w:color w:val="000000"/>
                <w:w w:val="97"/>
                <w:sz w:val="16"/>
                <w:lang w:val="ru-RU"/>
              </w:rPr>
              <w:t>использованием«</w:t>
            </w:r>
            <w:proofErr w:type="gramEnd"/>
            <w:r w:rsidRPr="00CC29FF">
              <w:rPr>
                <w:rFonts w:ascii="Times New Roman" w:eastAsia="Times New Roman" w:hAnsi="Times New Roman"/>
                <w:color w:val="000000"/>
                <w:w w:val="97"/>
                <w:sz w:val="16"/>
                <w:lang w:val="ru-RU"/>
              </w:rPr>
              <w:t>Оценочного</w:t>
            </w:r>
            <w:proofErr w:type="spellEnd"/>
            <w:r w:rsidRPr="00CC29FF">
              <w:rPr>
                <w:rFonts w:ascii="Times New Roman" w:eastAsia="Times New Roman" w:hAnsi="Times New Roman"/>
                <w:color w:val="000000"/>
                <w:w w:val="97"/>
                <w:sz w:val="16"/>
                <w:lang w:val="ru-RU"/>
              </w:rPr>
              <w:t xml:space="preserve"> </w:t>
            </w:r>
            <w:r w:rsidRPr="00CC29FF">
              <w:rPr>
                <w:lang w:val="ru-RU"/>
              </w:rPr>
              <w:br/>
            </w:r>
            <w:r w:rsidRPr="00CC29FF">
              <w:rPr>
                <w:rFonts w:ascii="Times New Roman" w:eastAsia="Times New Roman" w:hAnsi="Times New Roman"/>
                <w:color w:val="000000"/>
                <w:w w:val="97"/>
                <w:sz w:val="16"/>
                <w:lang w:val="ru-RU"/>
              </w:rPr>
              <w:t>листа»;</w:t>
            </w:r>
          </w:p>
        </w:tc>
        <w:tc>
          <w:tcPr>
            <w:tcW w:w="1701"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jc w:val="both"/>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AE2C21" w:rsidRDefault="00AE2C21" w:rsidP="00AE2C21">
            <w:pPr>
              <w:autoSpaceDE w:val="0"/>
              <w:autoSpaceDN w:val="0"/>
              <w:spacing w:before="78" w:after="0" w:line="245" w:lineRule="auto"/>
              <w:ind w:left="72" w:right="432"/>
              <w:jc w:val="both"/>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CC29FF" w:rsidRPr="00CC29FF" w:rsidRDefault="00AE2C21" w:rsidP="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sidRPr="00CC29FF">
              <w:rPr>
                <w:lang w:val="ru-RU"/>
              </w:rPr>
              <w:br/>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CC29FF">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CC29F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CC29FF">
              <w:rPr>
                <w:rFonts w:ascii="Times New Roman" w:eastAsia="Times New Roman" w:hAnsi="Times New Roman"/>
                <w:color w:val="000000"/>
                <w:w w:val="97"/>
                <w:sz w:val="16"/>
                <w:lang w:val="ru-RU"/>
              </w:rPr>
              <w:t>/</w:t>
            </w:r>
          </w:p>
        </w:tc>
      </w:tr>
      <w:tr w:rsidR="00CC29FF" w:rsidTr="00CC29FF">
        <w:trPr>
          <w:trHeight w:hRule="exact" w:val="348"/>
        </w:trPr>
        <w:tc>
          <w:tcPr>
            <w:tcW w:w="28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2</w:t>
            </w:r>
          </w:p>
        </w:tc>
        <w:tc>
          <w:tcPr>
            <w:tcW w:w="1850" w:type="dxa"/>
            <w:gridSpan w:val="2"/>
            <w:tcBorders>
              <w:top w:val="single" w:sz="4" w:space="0" w:color="000000"/>
              <w:left w:val="single" w:sz="4" w:space="0" w:color="000000"/>
              <w:bottom w:val="single" w:sz="4" w:space="0" w:color="000000"/>
              <w:right w:val="single" w:sz="4" w:space="0" w:color="000000"/>
            </w:tcBorders>
          </w:tcPr>
          <w:p w:rsidR="00CC29FF" w:rsidRDefault="00CC29FF"/>
        </w:tc>
        <w:tc>
          <w:tcPr>
            <w:tcW w:w="10675"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tc>
      </w:tr>
      <w:tr w:rsidR="00CC29FF" w:rsidRPr="00C06EA1" w:rsidTr="00CC29FF">
        <w:trPr>
          <w:trHeight w:hRule="exact" w:val="348"/>
        </w:trPr>
        <w:tc>
          <w:tcPr>
            <w:tcW w:w="1850" w:type="dxa"/>
            <w:gridSpan w:val="2"/>
            <w:tcBorders>
              <w:top w:val="single" w:sz="4" w:space="0" w:color="000000"/>
              <w:left w:val="single" w:sz="4" w:space="0" w:color="000000"/>
              <w:bottom w:val="single" w:sz="4" w:space="0" w:color="000000"/>
              <w:right w:val="single" w:sz="4" w:space="0" w:color="000000"/>
            </w:tcBorders>
          </w:tcPr>
          <w:p w:rsidR="00CC29FF" w:rsidRPr="00CC29FF" w:rsidRDefault="00CC29FF">
            <w:pPr>
              <w:autoSpaceDE w:val="0"/>
              <w:autoSpaceDN w:val="0"/>
              <w:spacing w:before="78" w:after="0" w:line="230" w:lineRule="auto"/>
              <w:ind w:left="72"/>
              <w:rPr>
                <w:rFonts w:ascii="Times New Roman" w:eastAsia="Times New Roman" w:hAnsi="Times New Roman"/>
                <w:color w:val="000000"/>
                <w:w w:val="97"/>
                <w:sz w:val="16"/>
                <w:lang w:val="ru-RU"/>
              </w:rPr>
            </w:pPr>
          </w:p>
        </w:tc>
        <w:tc>
          <w:tcPr>
            <w:tcW w:w="14025"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30" w:lineRule="auto"/>
              <w:ind w:left="72"/>
              <w:rPr>
                <w:lang w:val="ru-RU"/>
              </w:rPr>
            </w:pPr>
            <w:r w:rsidRPr="00CC29FF">
              <w:rPr>
                <w:rFonts w:ascii="Times New Roman" w:eastAsia="Times New Roman" w:hAnsi="Times New Roman"/>
                <w:color w:val="000000"/>
                <w:w w:val="97"/>
                <w:sz w:val="16"/>
                <w:lang w:val="ru-RU"/>
              </w:rPr>
              <w:t>Модуль 5.</w:t>
            </w:r>
            <w:r w:rsidRPr="00CC29FF">
              <w:rPr>
                <w:rFonts w:ascii="Times New Roman" w:eastAsia="Times New Roman" w:hAnsi="Times New Roman"/>
                <w:b/>
                <w:color w:val="000000"/>
                <w:w w:val="97"/>
                <w:sz w:val="16"/>
                <w:lang w:val="ru-RU"/>
              </w:rPr>
              <w:t xml:space="preserve"> Безопасность в природной среде.</w:t>
            </w:r>
          </w:p>
        </w:tc>
      </w:tr>
      <w:tr w:rsidR="00CC29FF" w:rsidRPr="00C06EA1" w:rsidTr="00AE2C21">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5.1.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ight="288"/>
              <w:rPr>
                <w:lang w:val="ru-RU"/>
              </w:rPr>
            </w:pPr>
            <w:r w:rsidRPr="00CC29FF">
              <w:rPr>
                <w:rFonts w:ascii="Times New Roman" w:eastAsia="Times New Roman" w:hAnsi="Times New Roman"/>
                <w:color w:val="000000"/>
                <w:w w:val="97"/>
                <w:sz w:val="16"/>
                <w:lang w:val="ru-RU"/>
              </w:rPr>
              <w:t xml:space="preserve">Безопасные действия при </w:t>
            </w:r>
            <w:r w:rsidRPr="00CC29FF">
              <w:rPr>
                <w:lang w:val="ru-RU"/>
              </w:rPr>
              <w:br/>
            </w:r>
            <w:r w:rsidRPr="00CC29FF">
              <w:rPr>
                <w:rFonts w:ascii="Times New Roman" w:eastAsia="Times New Roman" w:hAnsi="Times New Roman"/>
                <w:color w:val="000000"/>
                <w:w w:val="97"/>
                <w:sz w:val="16"/>
                <w:lang w:val="ru-RU"/>
              </w:rPr>
              <w:t>автономном существовании в природной среде.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28.10.2022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2" w:lineRule="auto"/>
              <w:ind w:left="72"/>
              <w:rPr>
                <w:lang w:val="ru-RU"/>
              </w:rPr>
            </w:pPr>
            <w:r w:rsidRPr="00CC29FF">
              <w:rPr>
                <w:rFonts w:ascii="Times New Roman" w:eastAsia="Times New Roman" w:hAnsi="Times New Roman"/>
                <w:color w:val="000000"/>
                <w:w w:val="97"/>
                <w:sz w:val="16"/>
                <w:lang w:val="ru-RU"/>
              </w:rPr>
              <w:t xml:space="preserve">Характеризуют автономные условия, раскрывают их опасности и порядок подготовки к ним;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CC29FF" w:rsidRPr="00AE2C21" w:rsidRDefault="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EF3E77" w:rsidRDefault="00CC29FF">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CC29FF" w:rsidRPr="00C06EA1" w:rsidTr="00AE2C2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5.2.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5" w:lineRule="auto"/>
              <w:ind w:left="72" w:right="432"/>
              <w:rPr>
                <w:lang w:val="ru-RU"/>
              </w:rPr>
            </w:pPr>
            <w:r w:rsidRPr="00CC29FF">
              <w:rPr>
                <w:rFonts w:ascii="Times New Roman" w:eastAsia="Times New Roman" w:hAnsi="Times New Roman"/>
                <w:color w:val="000000"/>
                <w:w w:val="97"/>
                <w:sz w:val="16"/>
                <w:lang w:val="ru-RU"/>
              </w:rPr>
              <w:t>Пожарная безопасность в природной среде.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11.11.2022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50" w:lineRule="auto"/>
              <w:ind w:left="72" w:right="432"/>
              <w:rPr>
                <w:lang w:val="ru-RU"/>
              </w:rPr>
            </w:pPr>
            <w:r w:rsidRPr="00CC29FF">
              <w:rPr>
                <w:rFonts w:ascii="Times New Roman" w:eastAsia="Times New Roman" w:hAnsi="Times New Roman"/>
                <w:color w:val="000000"/>
                <w:w w:val="97"/>
                <w:sz w:val="16"/>
                <w:lang w:val="ru-RU"/>
              </w:rPr>
              <w:t xml:space="preserve">Классифицируют и характеризуют природные пожары и их опасности; </w:t>
            </w:r>
            <w:r w:rsidRPr="00CC29FF">
              <w:rPr>
                <w:lang w:val="ru-RU"/>
              </w:rPr>
              <w:br/>
            </w:r>
            <w:r w:rsidRPr="00CC29FF">
              <w:rPr>
                <w:rFonts w:ascii="Times New Roman" w:eastAsia="Times New Roman" w:hAnsi="Times New Roman"/>
                <w:color w:val="000000"/>
                <w:w w:val="97"/>
                <w:sz w:val="16"/>
                <w:lang w:val="ru-RU"/>
              </w:rPr>
              <w:t xml:space="preserve">Характеризуют факторы и причины возникновения пожаров;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нахождении в зоне природного пожара;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CC29FF" w:rsidRPr="00AE2C21" w:rsidRDefault="00AE2C21">
            <w:pPr>
              <w:autoSpaceDE w:val="0"/>
              <w:autoSpaceDN w:val="0"/>
              <w:spacing w:before="78"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EF3E77" w:rsidRDefault="00CC29FF">
            <w:pPr>
              <w:autoSpaceDE w:val="0"/>
              <w:autoSpaceDN w:val="0"/>
              <w:spacing w:before="78" w:after="0" w:line="250"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CC29FF" w:rsidTr="00AE2C21">
        <w:trPr>
          <w:trHeight w:hRule="exact" w:val="150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5.3.</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proofErr w:type="spellStart"/>
            <w:r>
              <w:rPr>
                <w:rFonts w:ascii="Times New Roman" w:eastAsia="Times New Roman" w:hAnsi="Times New Roman"/>
                <w:color w:val="000000"/>
                <w:w w:val="97"/>
                <w:sz w:val="16"/>
              </w:rPr>
              <w:t>Безопасное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поведение</w:t>
            </w:r>
            <w:proofErr w:type="spellEnd"/>
            <w:r>
              <w:rPr>
                <w:rFonts w:ascii="Times New Roman" w:eastAsia="Times New Roman" w:hAnsi="Times New Roman"/>
                <w:color w:val="000000"/>
                <w:w w:val="97"/>
                <w:sz w:val="16"/>
              </w:rPr>
              <w:t xml:space="preserve"> в </w:t>
            </w:r>
            <w:proofErr w:type="spellStart"/>
            <w:r>
              <w:rPr>
                <w:rFonts w:ascii="Times New Roman" w:eastAsia="Times New Roman" w:hAnsi="Times New Roman"/>
                <w:color w:val="000000"/>
                <w:w w:val="97"/>
                <w:sz w:val="16"/>
              </w:rPr>
              <w:t>горах</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18.11.2022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4" w:lineRule="auto"/>
              <w:ind w:left="72" w:right="144"/>
              <w:rPr>
                <w:lang w:val="ru-RU"/>
              </w:rPr>
            </w:pPr>
            <w:r w:rsidRPr="00CC29FF">
              <w:rPr>
                <w:rFonts w:ascii="Times New Roman" w:eastAsia="Times New Roman" w:hAnsi="Times New Roman"/>
                <w:color w:val="000000"/>
                <w:w w:val="97"/>
                <w:sz w:val="16"/>
                <w:lang w:val="ru-RU"/>
              </w:rPr>
              <w:t xml:space="preserve">Объясняют устройство гор и классифицируют горные породы; </w:t>
            </w:r>
            <w:r w:rsidRPr="00CC29FF">
              <w:rPr>
                <w:lang w:val="ru-RU"/>
              </w:rPr>
              <w:br/>
            </w:r>
            <w:r w:rsidRPr="00CC29FF">
              <w:rPr>
                <w:rFonts w:ascii="Times New Roman" w:eastAsia="Times New Roman" w:hAnsi="Times New Roman"/>
                <w:color w:val="000000"/>
                <w:w w:val="97"/>
                <w:sz w:val="16"/>
                <w:lang w:val="ru-RU"/>
              </w:rPr>
              <w:t xml:space="preserve">Раскрывают правила безопасного поведения в горах; </w:t>
            </w:r>
            <w:r w:rsidRPr="00CC29FF">
              <w:rPr>
                <w:lang w:val="ru-RU"/>
              </w:rPr>
              <w:br/>
            </w:r>
            <w:r w:rsidRPr="00CC29FF">
              <w:rPr>
                <w:rFonts w:ascii="Times New Roman" w:eastAsia="Times New Roman" w:hAnsi="Times New Roman"/>
                <w:color w:val="000000"/>
                <w:w w:val="97"/>
                <w:sz w:val="16"/>
                <w:lang w:val="ru-RU"/>
              </w:rPr>
              <w:t xml:space="preserve">Характеризуют снежные лавины, камнепады, сели, оползни, их внешние признаки и опасности;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попадании в лавину, необходимых для снижения риска попадания под камнепад, при попадании в зону селя, при начале оползня;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Pr="007D0787" w:rsidRDefault="00AE2C21" w:rsidP="00AE2C21">
            <w:pPr>
              <w:autoSpaceDE w:val="0"/>
              <w:autoSpaceDN w:val="0"/>
              <w:spacing w:before="76" w:after="0" w:line="245" w:lineRule="auto"/>
              <w:ind w:left="72" w:right="432"/>
              <w:rPr>
                <w:rFonts w:ascii="Times New Roman" w:eastAsia="Times New Roman" w:hAnsi="Times New Roman"/>
                <w:color w:val="000000"/>
                <w:w w:val="97"/>
                <w:sz w:val="14"/>
                <w:szCs w:val="14"/>
                <w:lang w:val="ru-RU"/>
              </w:rPr>
            </w:pPr>
            <w:r w:rsidRPr="007D0787">
              <w:rPr>
                <w:rFonts w:ascii="Times New Roman" w:eastAsia="Times New Roman" w:hAnsi="Times New Roman"/>
                <w:color w:val="000000"/>
                <w:w w:val="97"/>
                <w:sz w:val="14"/>
                <w:szCs w:val="14"/>
                <w:lang w:val="ru-RU"/>
              </w:rPr>
              <w:t>Формирование у обучающихся основ российской идентичности</w:t>
            </w:r>
          </w:p>
          <w:p w:rsidR="00AE2C21" w:rsidRDefault="00AE2C21" w:rsidP="00AE2C21">
            <w:pPr>
              <w:autoSpaceDE w:val="0"/>
              <w:autoSpaceDN w:val="0"/>
              <w:spacing w:before="76" w:after="0" w:line="245" w:lineRule="auto"/>
              <w:ind w:left="72" w:right="432"/>
              <w:rPr>
                <w:rFonts w:ascii="Times New Roman" w:eastAsia="Times New Roman" w:hAnsi="Times New Roman"/>
                <w:color w:val="000000"/>
                <w:w w:val="97"/>
                <w:sz w:val="16"/>
                <w:lang w:val="ru-RU"/>
              </w:rPr>
            </w:pPr>
            <w:r w:rsidRPr="007D0787">
              <w:rPr>
                <w:rFonts w:ascii="Times New Roman" w:eastAsia="Times New Roman" w:hAnsi="Times New Roman"/>
                <w:color w:val="000000"/>
                <w:w w:val="97"/>
                <w:sz w:val="14"/>
                <w:szCs w:val="14"/>
                <w:lang w:val="ru-RU"/>
              </w:rPr>
              <w:t>Готовность</w:t>
            </w:r>
            <w:r>
              <w:rPr>
                <w:rFonts w:ascii="Times New Roman" w:eastAsia="Times New Roman" w:hAnsi="Times New Roman"/>
                <w:color w:val="000000"/>
                <w:w w:val="97"/>
                <w:sz w:val="16"/>
                <w:lang w:val="ru-RU"/>
              </w:rPr>
              <w:t xml:space="preserve"> обучающих к самореализации </w:t>
            </w:r>
          </w:p>
          <w:p w:rsidR="00CC29FF" w:rsidRDefault="00CC29FF">
            <w:pPr>
              <w:autoSpaceDE w:val="0"/>
              <w:autoSpaceDN w:val="0"/>
              <w:spacing w:before="76" w:after="0" w:line="250"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CC29FF" w:rsidTr="00AE2C2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5.4.</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45" w:lineRule="auto"/>
              <w:ind w:left="72" w:right="576"/>
            </w:pPr>
            <w:proofErr w:type="spellStart"/>
            <w:r>
              <w:rPr>
                <w:rFonts w:ascii="Times New Roman" w:eastAsia="Times New Roman" w:hAnsi="Times New Roman"/>
                <w:color w:val="000000"/>
                <w:w w:val="97"/>
                <w:sz w:val="16"/>
              </w:rPr>
              <w:t>Безопасное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поведение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водоёмах</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25.11.2022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ight="720"/>
              <w:rPr>
                <w:lang w:val="ru-RU"/>
              </w:rPr>
            </w:pPr>
            <w:r w:rsidRPr="00CC29FF">
              <w:rPr>
                <w:rFonts w:ascii="Times New Roman" w:eastAsia="Times New Roman" w:hAnsi="Times New Roman"/>
                <w:color w:val="000000"/>
                <w:w w:val="97"/>
                <w:sz w:val="16"/>
                <w:lang w:val="ru-RU"/>
              </w:rPr>
              <w:t xml:space="preserve">Объясняют общие правила безопасного поведения на водоёмах; </w:t>
            </w:r>
            <w:r w:rsidRPr="00CC29FF">
              <w:rPr>
                <w:lang w:val="ru-RU"/>
              </w:rPr>
              <w:br/>
            </w:r>
            <w:r w:rsidRPr="00CC29FF">
              <w:rPr>
                <w:rFonts w:ascii="Times New Roman" w:eastAsia="Times New Roman" w:hAnsi="Times New Roman"/>
                <w:color w:val="000000"/>
                <w:w w:val="97"/>
                <w:sz w:val="16"/>
                <w:lang w:val="ru-RU"/>
              </w:rPr>
              <w:t xml:space="preserve">Характеризуют правила само- и </w:t>
            </w:r>
            <w:proofErr w:type="gramStart"/>
            <w:r w:rsidRPr="00CC29FF">
              <w:rPr>
                <w:rFonts w:ascii="Times New Roman" w:eastAsia="Times New Roman" w:hAnsi="Times New Roman"/>
                <w:color w:val="000000"/>
                <w:w w:val="97"/>
                <w:sz w:val="16"/>
                <w:lang w:val="ru-RU"/>
              </w:rPr>
              <w:t>взаимопомощи</w:t>
            </w:r>
            <w:proofErr w:type="gramEnd"/>
            <w:r w:rsidRPr="00CC29FF">
              <w:rPr>
                <w:rFonts w:ascii="Times New Roman" w:eastAsia="Times New Roman" w:hAnsi="Times New Roman"/>
                <w:color w:val="000000"/>
                <w:w w:val="97"/>
                <w:sz w:val="16"/>
                <w:lang w:val="ru-RU"/>
              </w:rPr>
              <w:t xml:space="preserve"> терпящим бедствие на воде; Раскрывают правила поведения при нахождении на </w:t>
            </w:r>
            <w:proofErr w:type="spellStart"/>
            <w:r w:rsidRPr="00CC29FF">
              <w:rPr>
                <w:rFonts w:ascii="Times New Roman" w:eastAsia="Times New Roman" w:hAnsi="Times New Roman"/>
                <w:color w:val="000000"/>
                <w:w w:val="97"/>
                <w:sz w:val="16"/>
                <w:lang w:val="ru-RU"/>
              </w:rPr>
              <w:t>плавсредствах</w:t>
            </w:r>
            <w:proofErr w:type="spellEnd"/>
            <w:r w:rsidRPr="00CC29FF">
              <w:rPr>
                <w:rFonts w:ascii="Times New Roman" w:eastAsia="Times New Roman" w:hAnsi="Times New Roman"/>
                <w:color w:val="000000"/>
                <w:w w:val="97"/>
                <w:sz w:val="16"/>
                <w:lang w:val="ru-RU"/>
              </w:rPr>
              <w:t xml:space="preserve"> и на льду;</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CC29FF" w:rsidRDefault="00CC29FF">
            <w:pPr>
              <w:autoSpaceDE w:val="0"/>
              <w:autoSpaceDN w:val="0"/>
              <w:spacing w:before="78" w:after="0" w:line="247"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CC29FF" w:rsidRPr="00C06EA1" w:rsidTr="00AE2C2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5.5.</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5" w:lineRule="auto"/>
              <w:ind w:left="72"/>
              <w:rPr>
                <w:lang w:val="ru-RU"/>
              </w:rPr>
            </w:pPr>
            <w:r w:rsidRPr="00CC29FF">
              <w:rPr>
                <w:rFonts w:ascii="Times New Roman" w:eastAsia="Times New Roman" w:hAnsi="Times New Roman"/>
                <w:color w:val="000000"/>
                <w:w w:val="97"/>
                <w:sz w:val="16"/>
                <w:lang w:val="ru-RU"/>
              </w:rPr>
              <w:t>Безопасные действия при угрозе наводнения, цунами.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jc w:val="center"/>
            </w:pPr>
            <w:r>
              <w:rPr>
                <w:rFonts w:ascii="Times New Roman" w:eastAsia="Times New Roman" w:hAnsi="Times New Roman"/>
                <w:color w:val="000000"/>
                <w:w w:val="97"/>
                <w:sz w:val="16"/>
              </w:rPr>
              <w:t>02.12.2022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8" w:after="0" w:line="247" w:lineRule="auto"/>
              <w:ind w:left="72" w:right="1440"/>
              <w:rPr>
                <w:lang w:val="ru-RU"/>
              </w:rPr>
            </w:pPr>
            <w:r w:rsidRPr="00CC29FF">
              <w:rPr>
                <w:rFonts w:ascii="Times New Roman" w:eastAsia="Times New Roman" w:hAnsi="Times New Roman"/>
                <w:color w:val="000000"/>
                <w:w w:val="97"/>
                <w:sz w:val="16"/>
                <w:lang w:val="ru-RU"/>
              </w:rPr>
              <w:t>Характеризуют наводнения, их внешние признаки и опасности; Характеризуют цунами, их внешние признаки и опасности; Моделируют реальные ситуации и решают ситуационные задачи;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CC29FF" w:rsidRPr="00AE2C21" w:rsidRDefault="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EF3E77" w:rsidRDefault="00CC29FF">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CC29FF" w:rsidTr="00AE2C21">
        <w:trPr>
          <w:trHeight w:hRule="exact" w:val="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5.6.</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45" w:lineRule="auto"/>
              <w:ind w:left="72" w:right="288"/>
              <w:rPr>
                <w:lang w:val="ru-RU"/>
              </w:rPr>
            </w:pPr>
            <w:r w:rsidRPr="00CC29FF">
              <w:rPr>
                <w:rFonts w:ascii="Times New Roman" w:eastAsia="Times New Roman" w:hAnsi="Times New Roman"/>
                <w:color w:val="000000"/>
                <w:w w:val="97"/>
                <w:sz w:val="16"/>
                <w:lang w:val="ru-RU"/>
              </w:rPr>
              <w:t xml:space="preserve">Безопасные действия при </w:t>
            </w:r>
            <w:r w:rsidRPr="00CC29FF">
              <w:rPr>
                <w:lang w:val="ru-RU"/>
              </w:rPr>
              <w:br/>
            </w:r>
            <w:r w:rsidRPr="00CC29FF">
              <w:rPr>
                <w:rFonts w:ascii="Times New Roman" w:eastAsia="Times New Roman" w:hAnsi="Times New Roman"/>
                <w:color w:val="000000"/>
                <w:w w:val="97"/>
                <w:sz w:val="16"/>
                <w:lang w:val="ru-RU"/>
              </w:rPr>
              <w:t>урагане, буре, смерче, грозе.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1</w:t>
            </w:r>
          </w:p>
        </w:tc>
        <w:tc>
          <w:tcPr>
            <w:tcW w:w="902"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jc w:val="center"/>
            </w:pPr>
            <w:r>
              <w:rPr>
                <w:rFonts w:ascii="Times New Roman" w:eastAsia="Times New Roman" w:hAnsi="Times New Roman"/>
                <w:color w:val="000000"/>
                <w:w w:val="97"/>
                <w:sz w:val="16"/>
              </w:rPr>
              <w:t>09.12.2022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Pr="00CC29FF" w:rsidRDefault="00CC29FF">
            <w:pPr>
              <w:autoSpaceDE w:val="0"/>
              <w:autoSpaceDN w:val="0"/>
              <w:spacing w:before="76" w:after="0" w:line="250" w:lineRule="auto"/>
              <w:ind w:left="72" w:right="864"/>
              <w:rPr>
                <w:lang w:val="ru-RU"/>
              </w:rPr>
            </w:pPr>
            <w:r w:rsidRPr="00CC29FF">
              <w:rPr>
                <w:rFonts w:ascii="Times New Roman" w:eastAsia="Times New Roman" w:hAnsi="Times New Roman"/>
                <w:color w:val="000000"/>
                <w:w w:val="97"/>
                <w:sz w:val="16"/>
                <w:lang w:val="ru-RU"/>
              </w:rPr>
              <w:t xml:space="preserve">Характеризуют ураганы, бури, смерчи, их внешние признаки и опасности; Характеризуют грозы, их внешние признаки и опасности; </w:t>
            </w:r>
            <w:r w:rsidRPr="00CC29FF">
              <w:rPr>
                <w:lang w:val="ru-RU"/>
              </w:rPr>
              <w:br/>
            </w:r>
            <w:r w:rsidRPr="00CC29FF">
              <w:rPr>
                <w:rFonts w:ascii="Times New Roman" w:eastAsia="Times New Roman" w:hAnsi="Times New Roman"/>
                <w:color w:val="000000"/>
                <w:w w:val="97"/>
                <w:sz w:val="16"/>
                <w:lang w:val="ru-RU"/>
              </w:rPr>
              <w:t>Моделируют реальные ситуации и решают ситуационные задачи;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701"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CC29FF" w:rsidRDefault="00CC29FF">
            <w:pPr>
              <w:autoSpaceDE w:val="0"/>
              <w:autoSpaceDN w:val="0"/>
              <w:spacing w:before="76" w:after="0" w:line="250" w:lineRule="auto"/>
              <w:ind w:left="72"/>
              <w:rPr>
                <w:rFonts w:ascii="Times New Roman" w:eastAsia="Times New Roman" w:hAnsi="Times New Roman"/>
                <w:color w:val="000000"/>
                <w:w w:val="97"/>
                <w:sz w:val="16"/>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CC29FF" w:rsidRDefault="00CC29FF">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bl>
    <w:p w:rsidR="00670663" w:rsidRDefault="00670663">
      <w:pPr>
        <w:autoSpaceDE w:val="0"/>
        <w:autoSpaceDN w:val="0"/>
        <w:spacing w:after="0" w:line="14" w:lineRule="exact"/>
      </w:pPr>
    </w:p>
    <w:p w:rsidR="00670663" w:rsidRDefault="00670663">
      <w:pPr>
        <w:sectPr w:rsidR="00670663">
          <w:pgSz w:w="16840" w:h="11900"/>
          <w:pgMar w:top="284" w:right="640" w:bottom="682" w:left="666" w:header="720" w:footer="720" w:gutter="0"/>
          <w:cols w:space="720" w:equalWidth="0">
            <w:col w:w="15534" w:space="0"/>
          </w:cols>
          <w:docGrid w:linePitch="360"/>
        </w:sectPr>
      </w:pPr>
    </w:p>
    <w:p w:rsidR="00670663" w:rsidRDefault="00670663">
      <w:pPr>
        <w:autoSpaceDE w:val="0"/>
        <w:autoSpaceDN w:val="0"/>
        <w:spacing w:after="66" w:line="220" w:lineRule="exact"/>
      </w:pPr>
    </w:p>
    <w:tbl>
      <w:tblPr>
        <w:tblW w:w="16157" w:type="dxa"/>
        <w:jc w:val="center"/>
        <w:tblLayout w:type="fixed"/>
        <w:tblLook w:val="04A0" w:firstRow="1" w:lastRow="0" w:firstColumn="1" w:lastColumn="0" w:noHBand="0" w:noVBand="1"/>
      </w:tblPr>
      <w:tblGrid>
        <w:gridCol w:w="563"/>
        <w:gridCol w:w="184"/>
        <w:gridCol w:w="1666"/>
        <w:gridCol w:w="703"/>
        <w:gridCol w:w="567"/>
        <w:gridCol w:w="851"/>
        <w:gridCol w:w="525"/>
        <w:gridCol w:w="467"/>
        <w:gridCol w:w="851"/>
        <w:gridCol w:w="5244"/>
        <w:gridCol w:w="1252"/>
        <w:gridCol w:w="1473"/>
        <w:gridCol w:w="1749"/>
        <w:gridCol w:w="62"/>
      </w:tblGrid>
      <w:tr w:rsidR="00AE2C21" w:rsidTr="00AE2C21">
        <w:trPr>
          <w:trHeight w:hRule="exact" w:val="900"/>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5.7.</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47" w:lineRule="auto"/>
              <w:ind w:left="72"/>
              <w:rPr>
                <w:lang w:val="ru-RU"/>
              </w:rPr>
            </w:pPr>
            <w:r w:rsidRPr="00CC29FF">
              <w:rPr>
                <w:rFonts w:ascii="Times New Roman" w:eastAsia="Times New Roman" w:hAnsi="Times New Roman"/>
                <w:color w:val="000000"/>
                <w:w w:val="97"/>
                <w:sz w:val="16"/>
                <w:lang w:val="ru-RU"/>
              </w:rPr>
              <w:t xml:space="preserve">Безопасные действия при угрозе землетрясения, извержения </w:t>
            </w:r>
            <w:r w:rsidRPr="00CC29FF">
              <w:rPr>
                <w:lang w:val="ru-RU"/>
              </w:rPr>
              <w:br/>
            </w:r>
            <w:r w:rsidRPr="00CC29FF">
              <w:rPr>
                <w:rFonts w:ascii="Times New Roman" w:eastAsia="Times New Roman" w:hAnsi="Times New Roman"/>
                <w:color w:val="000000"/>
                <w:w w:val="97"/>
                <w:sz w:val="16"/>
                <w:lang w:val="ru-RU"/>
              </w:rPr>
              <w:t>вулкана.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16.12.2022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47" w:lineRule="auto"/>
              <w:ind w:left="72" w:right="288"/>
              <w:rPr>
                <w:lang w:val="ru-RU"/>
              </w:rPr>
            </w:pPr>
            <w:r w:rsidRPr="00CC29FF">
              <w:rPr>
                <w:rFonts w:ascii="Times New Roman" w:eastAsia="Times New Roman" w:hAnsi="Times New Roman"/>
                <w:color w:val="000000"/>
                <w:w w:val="97"/>
                <w:sz w:val="16"/>
                <w:lang w:val="ru-RU"/>
              </w:rPr>
              <w:t xml:space="preserve">Характеризуют землетрясения и извержения вулканов и их опасности;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землетрясении, в том числе при попадании под завал;</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rsidP="000447E8">
            <w:pPr>
              <w:autoSpaceDE w:val="0"/>
              <w:autoSpaceDN w:val="0"/>
              <w:spacing w:before="78" w:after="0" w:line="230" w:lineRule="auto"/>
              <w:ind w:left="72"/>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9C29FA" w:rsidRDefault="009C29FA" w:rsidP="000447E8">
            <w:pPr>
              <w:autoSpaceDE w:val="0"/>
              <w:autoSpaceDN w:val="0"/>
              <w:spacing w:before="78" w:after="0" w:line="247" w:lineRule="auto"/>
              <w:ind w:left="72"/>
              <w:jc w:val="center"/>
              <w:rPr>
                <w:rFonts w:ascii="Times New Roman" w:eastAsia="Times New Roman" w:hAnsi="Times New Roman"/>
                <w:color w:val="000000"/>
                <w:w w:val="97"/>
                <w:sz w:val="16"/>
              </w:rPr>
            </w:pP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AE2C21" w:rsidRPr="00C06EA1" w:rsidTr="00AE2C21">
        <w:trPr>
          <w:trHeight w:hRule="exact" w:val="1086"/>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5.8.</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45" w:lineRule="auto"/>
              <w:ind w:left="72"/>
              <w:rPr>
                <w:lang w:val="ru-RU"/>
              </w:rPr>
            </w:pPr>
            <w:r w:rsidRPr="00CC29FF">
              <w:rPr>
                <w:rFonts w:ascii="Times New Roman" w:eastAsia="Times New Roman" w:hAnsi="Times New Roman"/>
                <w:color w:val="000000"/>
                <w:w w:val="97"/>
                <w:sz w:val="16"/>
                <w:lang w:val="ru-RU"/>
              </w:rPr>
              <w:t xml:space="preserve">Экология и её значение для </w:t>
            </w:r>
            <w:r w:rsidRPr="00CC29FF">
              <w:rPr>
                <w:lang w:val="ru-RU"/>
              </w:rPr>
              <w:br/>
            </w:r>
            <w:r w:rsidRPr="00CC29FF">
              <w:rPr>
                <w:rFonts w:ascii="Times New Roman" w:eastAsia="Times New Roman" w:hAnsi="Times New Roman"/>
                <w:color w:val="000000"/>
                <w:w w:val="97"/>
                <w:sz w:val="16"/>
                <w:lang w:val="ru-RU"/>
              </w:rPr>
              <w:t>устойчивого развития общества.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23.12.2022</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47" w:lineRule="auto"/>
              <w:ind w:left="72" w:right="288"/>
              <w:rPr>
                <w:lang w:val="ru-RU"/>
              </w:rPr>
            </w:pPr>
            <w:r w:rsidRPr="00CC29FF">
              <w:rPr>
                <w:rFonts w:ascii="Times New Roman" w:eastAsia="Times New Roman" w:hAnsi="Times New Roman"/>
                <w:color w:val="000000"/>
                <w:w w:val="97"/>
                <w:sz w:val="16"/>
                <w:lang w:val="ru-RU"/>
              </w:rPr>
              <w:t xml:space="preserve">Раскрывают смысл понятий «экология» и «экологическая культура»; </w:t>
            </w:r>
            <w:r w:rsidRPr="00CC29FF">
              <w:rPr>
                <w:lang w:val="ru-RU"/>
              </w:rPr>
              <w:br/>
            </w:r>
            <w:r w:rsidRPr="00CC29FF">
              <w:rPr>
                <w:rFonts w:ascii="Times New Roman" w:eastAsia="Times New Roman" w:hAnsi="Times New Roman"/>
                <w:color w:val="000000"/>
                <w:w w:val="97"/>
                <w:sz w:val="16"/>
                <w:lang w:val="ru-RU"/>
              </w:rPr>
              <w:t>Раскрывают правила безопасного поведения при неблагоприятной экологической обстановке;</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9C29FA" w:rsidTr="00AE2C21">
        <w:trPr>
          <w:gridAfter w:val="1"/>
          <w:wAfter w:w="62" w:type="dxa"/>
          <w:trHeight w:hRule="exact" w:val="348"/>
          <w:jc w:val="center"/>
        </w:trPr>
        <w:tc>
          <w:tcPr>
            <w:tcW w:w="311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0" w:lineRule="auto"/>
              <w:ind w:left="72"/>
            </w:pPr>
            <w:r>
              <w:rPr>
                <w:rFonts w:ascii="Times New Roman" w:eastAsia="Times New Roman" w:hAnsi="Times New Roman"/>
                <w:color w:val="000000"/>
                <w:w w:val="97"/>
                <w:sz w:val="16"/>
              </w:rPr>
              <w:t>8</w:t>
            </w:r>
          </w:p>
        </w:tc>
        <w:tc>
          <w:tcPr>
            <w:tcW w:w="1376" w:type="dxa"/>
            <w:gridSpan w:val="2"/>
            <w:tcBorders>
              <w:top w:val="single" w:sz="4" w:space="0" w:color="000000"/>
              <w:left w:val="single" w:sz="4" w:space="0" w:color="000000"/>
              <w:bottom w:val="single" w:sz="4" w:space="0" w:color="000000"/>
              <w:right w:val="single" w:sz="4" w:space="0" w:color="000000"/>
            </w:tcBorders>
          </w:tcPr>
          <w:p w:rsidR="009C29FA" w:rsidRDefault="009C29FA"/>
        </w:tc>
        <w:tc>
          <w:tcPr>
            <w:tcW w:w="11036" w:type="dxa"/>
            <w:gridSpan w:val="6"/>
            <w:tcBorders>
              <w:top w:val="single" w:sz="4" w:space="0" w:color="000000"/>
              <w:left w:val="single" w:sz="4" w:space="0" w:color="000000"/>
              <w:bottom w:val="single" w:sz="4" w:space="0" w:color="000000"/>
              <w:right w:val="single" w:sz="4" w:space="0" w:color="000000"/>
            </w:tcBorders>
          </w:tcPr>
          <w:p w:rsidR="009C29FA" w:rsidRDefault="009C29FA"/>
        </w:tc>
      </w:tr>
      <w:tr w:rsidR="009C29FA" w:rsidRPr="00CC29FF" w:rsidTr="00AE2C21">
        <w:trPr>
          <w:gridAfter w:val="11"/>
          <w:wAfter w:w="13744" w:type="dxa"/>
          <w:trHeight w:hRule="exact" w:val="348"/>
          <w:jc w:val="center"/>
        </w:trPr>
        <w:tc>
          <w:tcPr>
            <w:tcW w:w="563" w:type="dxa"/>
            <w:tcBorders>
              <w:top w:val="single" w:sz="4" w:space="0" w:color="000000"/>
              <w:left w:val="single" w:sz="4" w:space="0" w:color="000000"/>
              <w:bottom w:val="single" w:sz="4" w:space="0" w:color="000000"/>
              <w:right w:val="single" w:sz="4" w:space="0" w:color="000000"/>
            </w:tcBorders>
          </w:tcPr>
          <w:p w:rsidR="009C29FA" w:rsidRPr="00CC29FF" w:rsidRDefault="009C29FA">
            <w:pPr>
              <w:autoSpaceDE w:val="0"/>
              <w:autoSpaceDN w:val="0"/>
              <w:spacing w:before="76" w:after="0" w:line="233" w:lineRule="auto"/>
              <w:ind w:left="72"/>
              <w:rPr>
                <w:rFonts w:ascii="Times New Roman" w:eastAsia="Times New Roman" w:hAnsi="Times New Roman"/>
                <w:color w:val="000000"/>
                <w:w w:val="97"/>
                <w:sz w:val="16"/>
                <w:lang w:val="ru-RU"/>
              </w:rPr>
            </w:pPr>
          </w:p>
        </w:tc>
        <w:tc>
          <w:tcPr>
            <w:tcW w:w="1850" w:type="dxa"/>
            <w:gridSpan w:val="2"/>
            <w:tcBorders>
              <w:top w:val="single" w:sz="4" w:space="0" w:color="000000"/>
              <w:left w:val="single" w:sz="4" w:space="0" w:color="000000"/>
              <w:bottom w:val="single" w:sz="4" w:space="0" w:color="000000"/>
              <w:right w:val="single" w:sz="4" w:space="0" w:color="000000"/>
            </w:tcBorders>
          </w:tcPr>
          <w:p w:rsidR="009C29FA" w:rsidRPr="00CC29FF" w:rsidRDefault="009C29FA">
            <w:pPr>
              <w:autoSpaceDE w:val="0"/>
              <w:autoSpaceDN w:val="0"/>
              <w:spacing w:before="76" w:after="0" w:line="233" w:lineRule="auto"/>
              <w:ind w:left="72"/>
              <w:rPr>
                <w:rFonts w:ascii="Times New Roman" w:eastAsia="Times New Roman" w:hAnsi="Times New Roman"/>
                <w:color w:val="000000"/>
                <w:w w:val="97"/>
                <w:sz w:val="16"/>
                <w:lang w:val="ru-RU"/>
              </w:rPr>
            </w:pPr>
          </w:p>
        </w:tc>
      </w:tr>
      <w:tr w:rsidR="00AE2C21" w:rsidRPr="00C06EA1" w:rsidTr="00AE2C21">
        <w:trPr>
          <w:trHeight w:hRule="exact" w:val="924"/>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6.1.</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45" w:lineRule="auto"/>
              <w:ind w:left="72"/>
              <w:rPr>
                <w:lang w:val="ru-RU"/>
              </w:rPr>
            </w:pPr>
            <w:r w:rsidRPr="00CC29FF">
              <w:rPr>
                <w:rFonts w:ascii="Times New Roman" w:eastAsia="Times New Roman" w:hAnsi="Times New Roman"/>
                <w:color w:val="000000"/>
                <w:w w:val="97"/>
                <w:sz w:val="16"/>
                <w:lang w:val="ru-RU"/>
              </w:rPr>
              <w:t xml:space="preserve">Психическое здоровье и </w:t>
            </w:r>
            <w:r w:rsidRPr="00CC29FF">
              <w:rPr>
                <w:lang w:val="ru-RU"/>
              </w:rPr>
              <w:br/>
            </w:r>
            <w:r w:rsidRPr="00CC29FF">
              <w:rPr>
                <w:rFonts w:ascii="Times New Roman" w:eastAsia="Times New Roman" w:hAnsi="Times New Roman"/>
                <w:color w:val="000000"/>
                <w:w w:val="97"/>
                <w:sz w:val="16"/>
                <w:lang w:val="ru-RU"/>
              </w:rPr>
              <w:t>психологическое благополучие.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13.01.2023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0" w:lineRule="auto"/>
              <w:ind w:left="72" w:right="144"/>
              <w:rPr>
                <w:lang w:val="ru-RU"/>
              </w:rPr>
            </w:pPr>
            <w:r w:rsidRPr="00CC29FF">
              <w:rPr>
                <w:rFonts w:ascii="Times New Roman" w:eastAsia="Times New Roman" w:hAnsi="Times New Roman"/>
                <w:color w:val="000000"/>
                <w:w w:val="97"/>
                <w:sz w:val="16"/>
                <w:lang w:val="ru-RU"/>
              </w:rPr>
              <w:t xml:space="preserve">Раскрывают понятия «психическое здоровье» и «психологическое благополучие»; Объясняют понятие «стресс» и его влияние на человека; </w:t>
            </w:r>
            <w:r w:rsidRPr="00CC29FF">
              <w:rPr>
                <w:lang w:val="ru-RU"/>
              </w:rPr>
              <w:br/>
            </w:r>
            <w:r w:rsidRPr="00CC29FF">
              <w:rPr>
                <w:rFonts w:ascii="Times New Roman" w:eastAsia="Times New Roman" w:hAnsi="Times New Roman"/>
                <w:color w:val="000000"/>
                <w:w w:val="97"/>
                <w:sz w:val="16"/>
                <w:lang w:val="ru-RU"/>
              </w:rPr>
              <w:t xml:space="preserve">Вырабатывают навыки соблюдения мер профилактики стресса, раскрывают способы самоконтроля и </w:t>
            </w:r>
            <w:proofErr w:type="spellStart"/>
            <w:r w:rsidRPr="00CC29FF">
              <w:rPr>
                <w:rFonts w:ascii="Times New Roman" w:eastAsia="Times New Roman" w:hAnsi="Times New Roman"/>
                <w:color w:val="000000"/>
                <w:w w:val="97"/>
                <w:sz w:val="16"/>
                <w:lang w:val="ru-RU"/>
              </w:rPr>
              <w:t>саморегуляции</w:t>
            </w:r>
            <w:proofErr w:type="spellEnd"/>
            <w:r w:rsidRPr="00CC29FF">
              <w:rPr>
                <w:rFonts w:ascii="Times New Roman" w:eastAsia="Times New Roman" w:hAnsi="Times New Roman"/>
                <w:color w:val="000000"/>
                <w:w w:val="97"/>
                <w:sz w:val="16"/>
                <w:lang w:val="ru-RU"/>
              </w:rPr>
              <w:t xml:space="preserve"> эмоциональных состояний;</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AE2C21" w:rsidRPr="00C06EA1" w:rsidTr="00AE2C21">
        <w:trPr>
          <w:trHeight w:hRule="exact" w:val="1082"/>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6.2.</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45" w:lineRule="auto"/>
              <w:ind w:left="72" w:right="144"/>
              <w:rPr>
                <w:lang w:val="ru-RU"/>
              </w:rPr>
            </w:pPr>
            <w:r w:rsidRPr="00CC29FF">
              <w:rPr>
                <w:rFonts w:ascii="Times New Roman" w:eastAsia="Times New Roman" w:hAnsi="Times New Roman"/>
                <w:color w:val="000000"/>
                <w:w w:val="97"/>
                <w:sz w:val="16"/>
                <w:lang w:val="ru-RU"/>
              </w:rPr>
              <w:t>Первая помощь и самопомощь при неотложных состояниях.</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2</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20.01.2023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0" w:lineRule="auto"/>
              <w:ind w:left="72" w:right="720"/>
              <w:rPr>
                <w:lang w:val="ru-RU"/>
              </w:rPr>
            </w:pPr>
            <w:r w:rsidRPr="00CC29FF">
              <w:rPr>
                <w:rFonts w:ascii="Times New Roman" w:eastAsia="Times New Roman" w:hAnsi="Times New Roman"/>
                <w:color w:val="000000"/>
                <w:w w:val="97"/>
                <w:sz w:val="16"/>
                <w:lang w:val="ru-RU"/>
              </w:rPr>
              <w:t xml:space="preserve">Раскрывают понятие «первая помощь» и её содержание; </w:t>
            </w:r>
            <w:r w:rsidRPr="00CC29FF">
              <w:rPr>
                <w:lang w:val="ru-RU"/>
              </w:rPr>
              <w:br/>
            </w:r>
            <w:r w:rsidRPr="00CC29FF">
              <w:rPr>
                <w:rFonts w:ascii="Times New Roman" w:eastAsia="Times New Roman" w:hAnsi="Times New Roman"/>
                <w:color w:val="000000"/>
                <w:w w:val="97"/>
                <w:sz w:val="16"/>
                <w:lang w:val="ru-RU"/>
              </w:rPr>
              <w:t xml:space="preserve">Вырабатывают навыки действий при оказании первой помощи в различных ситуациях; </w:t>
            </w:r>
            <w:r w:rsidRPr="00CC29FF">
              <w:rPr>
                <w:lang w:val="ru-RU"/>
              </w:rPr>
              <w:br/>
            </w:r>
            <w:r w:rsidRPr="00CC29FF">
              <w:rPr>
                <w:rFonts w:ascii="Times New Roman" w:eastAsia="Times New Roman" w:hAnsi="Times New Roman"/>
                <w:color w:val="000000"/>
                <w:w w:val="97"/>
                <w:sz w:val="16"/>
                <w:lang w:val="ru-RU"/>
              </w:rPr>
              <w:t>Характеризуют приёмы психологической поддержки пострадавшего;</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9C29FA" w:rsidTr="00AE2C21">
        <w:trPr>
          <w:gridAfter w:val="1"/>
          <w:wAfter w:w="62" w:type="dxa"/>
          <w:trHeight w:hRule="exact" w:val="348"/>
          <w:jc w:val="center"/>
        </w:trPr>
        <w:tc>
          <w:tcPr>
            <w:tcW w:w="311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3</w:t>
            </w:r>
          </w:p>
        </w:tc>
        <w:tc>
          <w:tcPr>
            <w:tcW w:w="1376" w:type="dxa"/>
            <w:gridSpan w:val="2"/>
            <w:tcBorders>
              <w:top w:val="single" w:sz="4" w:space="0" w:color="000000"/>
              <w:left w:val="single" w:sz="4" w:space="0" w:color="000000"/>
              <w:bottom w:val="single" w:sz="4" w:space="0" w:color="000000"/>
              <w:right w:val="single" w:sz="4" w:space="0" w:color="000000"/>
            </w:tcBorders>
          </w:tcPr>
          <w:p w:rsidR="009C29FA" w:rsidRDefault="009C29FA"/>
        </w:tc>
        <w:tc>
          <w:tcPr>
            <w:tcW w:w="11036" w:type="dxa"/>
            <w:gridSpan w:val="6"/>
            <w:tcBorders>
              <w:top w:val="single" w:sz="4" w:space="0" w:color="000000"/>
              <w:left w:val="single" w:sz="4" w:space="0" w:color="000000"/>
              <w:bottom w:val="single" w:sz="4" w:space="0" w:color="000000"/>
              <w:right w:val="single" w:sz="4" w:space="0" w:color="000000"/>
            </w:tcBorders>
          </w:tcPr>
          <w:p w:rsidR="009C29FA" w:rsidRDefault="009C29FA"/>
        </w:tc>
      </w:tr>
      <w:tr w:rsidR="009C29FA" w:rsidTr="00AE2C21">
        <w:trPr>
          <w:gridAfter w:val="11"/>
          <w:wAfter w:w="13744" w:type="dxa"/>
          <w:trHeight w:hRule="exact" w:val="348"/>
          <w:jc w:val="center"/>
        </w:trPr>
        <w:tc>
          <w:tcPr>
            <w:tcW w:w="563" w:type="dxa"/>
            <w:tcBorders>
              <w:top w:val="single" w:sz="4" w:space="0" w:color="000000"/>
              <w:left w:val="single" w:sz="4" w:space="0" w:color="000000"/>
              <w:bottom w:val="single" w:sz="4" w:space="0" w:color="000000"/>
              <w:right w:val="single" w:sz="4" w:space="0" w:color="000000"/>
            </w:tcBorders>
          </w:tcPr>
          <w:p w:rsidR="009C29FA" w:rsidRDefault="009C29FA">
            <w:pPr>
              <w:autoSpaceDE w:val="0"/>
              <w:autoSpaceDN w:val="0"/>
              <w:spacing w:before="78" w:after="0" w:line="230" w:lineRule="auto"/>
              <w:ind w:left="72"/>
              <w:rPr>
                <w:rFonts w:ascii="Times New Roman" w:eastAsia="Times New Roman" w:hAnsi="Times New Roman"/>
                <w:color w:val="000000"/>
                <w:w w:val="97"/>
                <w:sz w:val="16"/>
              </w:rPr>
            </w:pPr>
          </w:p>
        </w:tc>
        <w:tc>
          <w:tcPr>
            <w:tcW w:w="1850" w:type="dxa"/>
            <w:gridSpan w:val="2"/>
            <w:tcBorders>
              <w:top w:val="single" w:sz="4" w:space="0" w:color="000000"/>
              <w:left w:val="single" w:sz="4" w:space="0" w:color="000000"/>
              <w:bottom w:val="single" w:sz="4" w:space="0" w:color="000000"/>
              <w:right w:val="single" w:sz="4" w:space="0" w:color="000000"/>
            </w:tcBorders>
          </w:tcPr>
          <w:p w:rsidR="009C29FA" w:rsidRDefault="009C29FA">
            <w:pPr>
              <w:autoSpaceDE w:val="0"/>
              <w:autoSpaceDN w:val="0"/>
              <w:spacing w:before="78" w:after="0" w:line="230" w:lineRule="auto"/>
              <w:ind w:left="72"/>
              <w:rPr>
                <w:rFonts w:ascii="Times New Roman" w:eastAsia="Times New Roman" w:hAnsi="Times New Roman"/>
                <w:color w:val="000000"/>
                <w:w w:val="97"/>
                <w:sz w:val="16"/>
              </w:rPr>
            </w:pPr>
          </w:p>
        </w:tc>
      </w:tr>
      <w:tr w:rsidR="00AE2C21" w:rsidRPr="00C06EA1" w:rsidTr="00AE2C21">
        <w:trPr>
          <w:trHeight w:hRule="exact" w:val="994"/>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7.1.</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45" w:lineRule="auto"/>
              <w:ind w:left="72"/>
            </w:pPr>
            <w:proofErr w:type="spellStart"/>
            <w:r>
              <w:rPr>
                <w:rFonts w:ascii="Times New Roman" w:eastAsia="Times New Roman" w:hAnsi="Times New Roman"/>
                <w:color w:val="000000"/>
                <w:w w:val="97"/>
                <w:sz w:val="16"/>
              </w:rPr>
              <w:t>Общение</w:t>
            </w:r>
            <w:proofErr w:type="spellEnd"/>
            <w:r>
              <w:rPr>
                <w:rFonts w:ascii="Times New Roman" w:eastAsia="Times New Roman" w:hAnsi="Times New Roman"/>
                <w:color w:val="000000"/>
                <w:w w:val="97"/>
                <w:sz w:val="16"/>
              </w:rPr>
              <w:t xml:space="preserve"> — </w:t>
            </w:r>
            <w:proofErr w:type="spellStart"/>
            <w:r>
              <w:rPr>
                <w:rFonts w:ascii="Times New Roman" w:eastAsia="Times New Roman" w:hAnsi="Times New Roman"/>
                <w:color w:val="000000"/>
                <w:w w:val="97"/>
                <w:sz w:val="16"/>
              </w:rPr>
              <w:t>основа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социального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взаимодействия</w:t>
            </w:r>
            <w:proofErr w:type="spellEnd"/>
            <w:r>
              <w:rPr>
                <w:rFonts w:ascii="Times New Roman" w:eastAsia="Times New Roman" w:hAnsi="Times New Roman"/>
                <w:color w:val="000000"/>
                <w:w w:val="97"/>
                <w:sz w:val="16"/>
              </w:rPr>
              <w:t>.</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27.01.2023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50" w:lineRule="auto"/>
              <w:ind w:left="72" w:right="576"/>
              <w:rPr>
                <w:lang w:val="ru-RU"/>
              </w:rPr>
            </w:pPr>
            <w:r w:rsidRPr="00CC29FF">
              <w:rPr>
                <w:rFonts w:ascii="Times New Roman" w:eastAsia="Times New Roman" w:hAnsi="Times New Roman"/>
                <w:color w:val="000000"/>
                <w:w w:val="97"/>
                <w:sz w:val="16"/>
                <w:lang w:val="ru-RU"/>
              </w:rPr>
              <w:t xml:space="preserve">Характеризуют общение и объясняют его значение для человека; </w:t>
            </w:r>
            <w:r w:rsidRPr="00CC29FF">
              <w:rPr>
                <w:lang w:val="ru-RU"/>
              </w:rPr>
              <w:br/>
            </w:r>
            <w:r w:rsidRPr="00CC29FF">
              <w:rPr>
                <w:rFonts w:ascii="Times New Roman" w:eastAsia="Times New Roman" w:hAnsi="Times New Roman"/>
                <w:color w:val="000000"/>
                <w:w w:val="97"/>
                <w:sz w:val="16"/>
                <w:lang w:val="ru-RU"/>
              </w:rPr>
              <w:t>Раскрывают приёмы и вырабатывают навыки соблюдения правил безопасной межличностной коммуникации и комфортного взаимодействия в группе; Раскрывают признаки конструктивного и деструктивного общения;</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AE2C21" w:rsidRPr="00C06EA1" w:rsidTr="00AE2C21">
        <w:trPr>
          <w:trHeight w:hRule="exact" w:val="1692"/>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7.2.</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0" w:lineRule="auto"/>
              <w:ind w:left="72" w:right="144"/>
              <w:rPr>
                <w:lang w:val="ru-RU"/>
              </w:rPr>
            </w:pPr>
            <w:r w:rsidRPr="00CC29FF">
              <w:rPr>
                <w:rFonts w:ascii="Times New Roman" w:eastAsia="Times New Roman" w:hAnsi="Times New Roman"/>
                <w:color w:val="000000"/>
                <w:w w:val="97"/>
                <w:sz w:val="16"/>
                <w:lang w:val="ru-RU"/>
              </w:rPr>
              <w:t xml:space="preserve">Безопасные способы избегания и разрешения конфликтных </w:t>
            </w:r>
            <w:r w:rsidRPr="00CC29FF">
              <w:rPr>
                <w:lang w:val="ru-RU"/>
              </w:rPr>
              <w:br/>
            </w:r>
            <w:r w:rsidRPr="00CC29FF">
              <w:rPr>
                <w:rFonts w:ascii="Times New Roman" w:eastAsia="Times New Roman" w:hAnsi="Times New Roman"/>
                <w:color w:val="000000"/>
                <w:w w:val="97"/>
                <w:sz w:val="16"/>
                <w:lang w:val="ru-RU"/>
              </w:rPr>
              <w:t>ситуаций.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03.02.2023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4" w:lineRule="auto"/>
              <w:ind w:left="72"/>
              <w:rPr>
                <w:lang w:val="ru-RU"/>
              </w:rPr>
            </w:pPr>
            <w:r w:rsidRPr="00CC29FF">
              <w:rPr>
                <w:rFonts w:ascii="Times New Roman" w:eastAsia="Times New Roman" w:hAnsi="Times New Roman"/>
                <w:color w:val="000000"/>
                <w:w w:val="97"/>
                <w:sz w:val="16"/>
                <w:lang w:val="ru-RU"/>
              </w:rPr>
              <w:t xml:space="preserve">Раскрывают понятие «конфликт» и характеризуют стадии его развития, факторы и причины развития; </w:t>
            </w:r>
            <w:r w:rsidRPr="00CC29FF">
              <w:rPr>
                <w:lang w:val="ru-RU"/>
              </w:rPr>
              <w:br/>
            </w:r>
            <w:r w:rsidRPr="00CC29FF">
              <w:rPr>
                <w:rFonts w:ascii="Times New Roman" w:eastAsia="Times New Roman" w:hAnsi="Times New Roman"/>
                <w:color w:val="000000"/>
                <w:w w:val="97"/>
                <w:sz w:val="16"/>
                <w:lang w:val="ru-RU"/>
              </w:rPr>
              <w:t xml:space="preserve">Характеризуют безопасные и эффективные способы избегания и разрешения </w:t>
            </w:r>
            <w:r w:rsidRPr="00CC29FF">
              <w:rPr>
                <w:lang w:val="ru-RU"/>
              </w:rPr>
              <w:br/>
            </w:r>
            <w:r w:rsidRPr="00CC29FF">
              <w:rPr>
                <w:rFonts w:ascii="Times New Roman" w:eastAsia="Times New Roman" w:hAnsi="Times New Roman"/>
                <w:color w:val="000000"/>
                <w:w w:val="97"/>
                <w:sz w:val="16"/>
                <w:lang w:val="ru-RU"/>
              </w:rPr>
              <w:t xml:space="preserve">конфликтных ситуаций; </w:t>
            </w:r>
            <w:r w:rsidRPr="00CC29FF">
              <w:rPr>
                <w:lang w:val="ru-RU"/>
              </w:rPr>
              <w:br/>
            </w:r>
            <w:r w:rsidRPr="00CC29FF">
              <w:rPr>
                <w:rFonts w:ascii="Times New Roman" w:eastAsia="Times New Roman" w:hAnsi="Times New Roman"/>
                <w:color w:val="000000"/>
                <w:w w:val="97"/>
                <w:sz w:val="16"/>
                <w:lang w:val="ru-RU"/>
              </w:rPr>
              <w:t xml:space="preserve">Вырабатывают навыки соблюдения правил поведения для снижения риска конфликта и безопасных действий при его опасных проявлениях; </w:t>
            </w:r>
            <w:r w:rsidRPr="00CC29FF">
              <w:rPr>
                <w:lang w:val="ru-RU"/>
              </w:rPr>
              <w:br/>
            </w:r>
            <w:r w:rsidRPr="00CC29FF">
              <w:rPr>
                <w:rFonts w:ascii="Times New Roman" w:eastAsia="Times New Roman" w:hAnsi="Times New Roman"/>
                <w:color w:val="000000"/>
                <w:w w:val="97"/>
                <w:sz w:val="16"/>
                <w:lang w:val="ru-RU"/>
              </w:rPr>
              <w:t xml:space="preserve">Анализируют опасные формы проявления конфликта: агрессия, домашнее насилие и </w:t>
            </w:r>
            <w:proofErr w:type="spellStart"/>
            <w:r w:rsidRPr="00CC29FF">
              <w:rPr>
                <w:rFonts w:ascii="Times New Roman" w:eastAsia="Times New Roman" w:hAnsi="Times New Roman"/>
                <w:color w:val="000000"/>
                <w:w w:val="97"/>
                <w:sz w:val="16"/>
                <w:lang w:val="ru-RU"/>
              </w:rPr>
              <w:t>буллинг</w:t>
            </w:r>
            <w:proofErr w:type="spellEnd"/>
            <w:r w:rsidRPr="00CC29FF">
              <w:rPr>
                <w:rFonts w:ascii="Times New Roman" w:eastAsia="Times New Roman" w:hAnsi="Times New Roman"/>
                <w:color w:val="000000"/>
                <w:w w:val="97"/>
                <w:sz w:val="16"/>
                <w:lang w:val="ru-RU"/>
              </w:rPr>
              <w:t>;</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Мотивацию к познанию и обучению</w:t>
            </w:r>
          </w:p>
          <w:p w:rsidR="00AE2C21" w:rsidRDefault="00AE2C21" w:rsidP="00AE2C21">
            <w:pPr>
              <w:autoSpaceDE w:val="0"/>
              <w:autoSpaceDN w:val="0"/>
              <w:spacing w:before="78" w:after="0" w:line="245" w:lineRule="auto"/>
              <w:ind w:left="72" w:right="43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Ценностные установки и социально-значимые качества лично</w:t>
            </w:r>
          </w:p>
          <w:p w:rsidR="009C29FA" w:rsidRPr="00AE2C21" w:rsidRDefault="00AE2C21" w:rsidP="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AE2C21" w:rsidRDefault="009C29FA">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AE2C21">
              <w:rPr>
                <w:rFonts w:ascii="Times New Roman" w:eastAsia="Times New Roman" w:hAnsi="Times New Roman"/>
                <w:color w:val="000000"/>
                <w:w w:val="97"/>
                <w:sz w:val="16"/>
                <w:lang w:val="ru-RU"/>
              </w:rPr>
              <w:t xml:space="preserve"> </w:t>
            </w:r>
            <w:r w:rsidRPr="00AE2C21">
              <w:rPr>
                <w:lang w:val="ru-RU"/>
              </w:rPr>
              <w:br/>
            </w:r>
            <w:r>
              <w:rPr>
                <w:rFonts w:ascii="Times New Roman" w:eastAsia="Times New Roman" w:hAnsi="Times New Roman"/>
                <w:color w:val="000000"/>
                <w:w w:val="97"/>
                <w:sz w:val="16"/>
              </w:rPr>
              <w:t>https</w:t>
            </w:r>
            <w:r w:rsidRPr="00AE2C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AE2C21">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AE2C2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AE2C2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AE2C21">
              <w:rPr>
                <w:rFonts w:ascii="Times New Roman" w:eastAsia="Times New Roman" w:hAnsi="Times New Roman"/>
                <w:color w:val="000000"/>
                <w:w w:val="97"/>
                <w:sz w:val="16"/>
                <w:lang w:val="ru-RU"/>
              </w:rPr>
              <w:t>/</w:t>
            </w:r>
          </w:p>
        </w:tc>
      </w:tr>
      <w:tr w:rsidR="00AE2C21" w:rsidRPr="00C06EA1" w:rsidTr="00AE2C21">
        <w:trPr>
          <w:trHeight w:hRule="exact" w:val="1502"/>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7.3.</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45" w:lineRule="auto"/>
              <w:ind w:left="72" w:right="576"/>
              <w:rPr>
                <w:lang w:val="ru-RU"/>
              </w:rPr>
            </w:pPr>
            <w:r w:rsidRPr="00CC29FF">
              <w:rPr>
                <w:rFonts w:ascii="Times New Roman" w:eastAsia="Times New Roman" w:hAnsi="Times New Roman"/>
                <w:color w:val="000000"/>
                <w:w w:val="97"/>
                <w:sz w:val="16"/>
                <w:lang w:val="ru-RU"/>
              </w:rPr>
              <w:t>Манипуляция и способы противостоять ей.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30" w:lineRule="auto"/>
              <w:jc w:val="center"/>
            </w:pPr>
            <w:r>
              <w:rPr>
                <w:rFonts w:ascii="Times New Roman" w:eastAsia="Times New Roman" w:hAnsi="Times New Roman"/>
                <w:color w:val="000000"/>
                <w:w w:val="97"/>
                <w:sz w:val="16"/>
              </w:rPr>
              <w:t>10.02.2023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8" w:after="0" w:line="252" w:lineRule="auto"/>
              <w:ind w:left="72" w:right="288"/>
              <w:rPr>
                <w:lang w:val="ru-RU"/>
              </w:rPr>
            </w:pPr>
            <w:r w:rsidRPr="00CC29FF">
              <w:rPr>
                <w:rFonts w:ascii="Times New Roman" w:eastAsia="Times New Roman" w:hAnsi="Times New Roman"/>
                <w:color w:val="000000"/>
                <w:w w:val="97"/>
                <w:sz w:val="16"/>
                <w:lang w:val="ru-RU"/>
              </w:rPr>
              <w:t xml:space="preserve">Характеризуют манипуляции в ходе межличностного общения; </w:t>
            </w:r>
            <w:r w:rsidRPr="00CC29FF">
              <w:rPr>
                <w:lang w:val="ru-RU"/>
              </w:rPr>
              <w:br/>
            </w:r>
            <w:r w:rsidRPr="00CC29FF">
              <w:rPr>
                <w:rFonts w:ascii="Times New Roman" w:eastAsia="Times New Roman" w:hAnsi="Times New Roman"/>
                <w:color w:val="000000"/>
                <w:w w:val="97"/>
                <w:sz w:val="16"/>
                <w:lang w:val="ru-RU"/>
              </w:rPr>
              <w:t xml:space="preserve">Раскрывают приёмы распознавания манипуляций и анализируют способы противостояния ей; </w:t>
            </w:r>
            <w:r w:rsidRPr="00CC29FF">
              <w:rPr>
                <w:lang w:val="ru-RU"/>
              </w:rPr>
              <w:br/>
            </w:r>
            <w:r w:rsidRPr="00CC29FF">
              <w:rPr>
                <w:rFonts w:ascii="Times New Roman" w:eastAsia="Times New Roman" w:hAnsi="Times New Roman"/>
                <w:color w:val="000000"/>
                <w:w w:val="97"/>
                <w:sz w:val="16"/>
                <w:lang w:val="ru-RU"/>
              </w:rPr>
              <w:t>Раскрывают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анализируют способы защиты от них;</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8" w:after="0" w:line="247"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8" w:after="0" w:line="247"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AE2C21" w:rsidRPr="00C06EA1" w:rsidTr="00AE2C21">
        <w:trPr>
          <w:trHeight w:hRule="exact" w:val="924"/>
          <w:jc w:val="center"/>
        </w:trPr>
        <w:tc>
          <w:tcPr>
            <w:tcW w:w="7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7.4.</w:t>
            </w:r>
          </w:p>
        </w:tc>
        <w:tc>
          <w:tcPr>
            <w:tcW w:w="236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0" w:lineRule="auto"/>
              <w:ind w:left="72" w:right="668"/>
              <w:jc w:val="both"/>
              <w:rPr>
                <w:lang w:val="ru-RU"/>
              </w:rPr>
            </w:pPr>
            <w:r w:rsidRPr="00CC29FF">
              <w:rPr>
                <w:rFonts w:ascii="Times New Roman" w:eastAsia="Times New Roman" w:hAnsi="Times New Roman"/>
                <w:color w:val="000000"/>
                <w:w w:val="97"/>
                <w:sz w:val="16"/>
                <w:lang w:val="ru-RU"/>
              </w:rPr>
              <w:t>Безопасное поведение и современные увлечения молодёжи.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9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jc w:val="center"/>
            </w:pPr>
            <w:r>
              <w:rPr>
                <w:rFonts w:ascii="Times New Roman" w:eastAsia="Times New Roman" w:hAnsi="Times New Roman"/>
                <w:color w:val="000000"/>
                <w:w w:val="97"/>
                <w:sz w:val="16"/>
              </w:rPr>
              <w:t>17.02.2023</w:t>
            </w:r>
          </w:p>
        </w:tc>
        <w:tc>
          <w:tcPr>
            <w:tcW w:w="5244"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CC29FF" w:rsidRDefault="009C29FA">
            <w:pPr>
              <w:autoSpaceDE w:val="0"/>
              <w:autoSpaceDN w:val="0"/>
              <w:spacing w:before="76" w:after="0" w:line="250" w:lineRule="auto"/>
              <w:ind w:left="72"/>
              <w:rPr>
                <w:lang w:val="ru-RU"/>
              </w:rPr>
            </w:pPr>
            <w:r w:rsidRPr="00CC29FF">
              <w:rPr>
                <w:rFonts w:ascii="Times New Roman" w:eastAsia="Times New Roman" w:hAnsi="Times New Roman"/>
                <w:color w:val="000000"/>
                <w:w w:val="97"/>
                <w:sz w:val="16"/>
                <w:lang w:val="ru-RU"/>
              </w:rPr>
              <w:t xml:space="preserve">Характеризуют современные молодёжные увлечения и опасности, связанные с ними, раскрывают правила безопасного поведения; </w:t>
            </w:r>
            <w:r w:rsidRPr="00CC29FF">
              <w:rPr>
                <w:lang w:val="ru-RU"/>
              </w:rPr>
              <w:br/>
            </w:r>
            <w:r w:rsidRPr="00CC29FF">
              <w:rPr>
                <w:rFonts w:ascii="Times New Roman" w:eastAsia="Times New Roman" w:hAnsi="Times New Roman"/>
                <w:color w:val="000000"/>
                <w:w w:val="97"/>
                <w:sz w:val="16"/>
                <w:lang w:val="ru-RU"/>
              </w:rPr>
              <w:t>Вырабатывают навыки соблюдения правил безопасной коммуникации с незнакомыми людьми;</w:t>
            </w:r>
          </w:p>
        </w:tc>
        <w:tc>
          <w:tcPr>
            <w:tcW w:w="1252"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473" w:type="dxa"/>
            <w:tcBorders>
              <w:top w:val="single" w:sz="4" w:space="0" w:color="000000"/>
              <w:left w:val="single" w:sz="4" w:space="0" w:color="000000"/>
              <w:bottom w:val="single" w:sz="4" w:space="0" w:color="000000"/>
              <w:right w:val="single" w:sz="4" w:space="0" w:color="000000"/>
            </w:tcBorders>
          </w:tcPr>
          <w:p w:rsidR="009C29FA" w:rsidRPr="00AE2C21" w:rsidRDefault="00AE2C21">
            <w:pPr>
              <w:autoSpaceDE w:val="0"/>
              <w:autoSpaceDN w:val="0"/>
              <w:spacing w:before="76" w:after="0" w:line="250" w:lineRule="auto"/>
              <w:ind w:left="72"/>
              <w:rPr>
                <w:rFonts w:ascii="Times New Roman" w:eastAsia="Times New Roman" w:hAnsi="Times New Roman"/>
                <w:color w:val="000000"/>
                <w:w w:val="97"/>
                <w:sz w:val="16"/>
                <w:lang w:val="ru-RU"/>
              </w:rPr>
            </w:pPr>
            <w:r>
              <w:rPr>
                <w:rFonts w:ascii="Times New Roman" w:eastAsia="Times New Roman" w:hAnsi="Times New Roman"/>
                <w:color w:val="000000"/>
                <w:w w:val="97"/>
                <w:sz w:val="16"/>
                <w:lang w:val="ru-RU"/>
              </w:rPr>
              <w:t>Активное участие в социально-значимой деятельности</w:t>
            </w:r>
          </w:p>
        </w:tc>
        <w:tc>
          <w:tcPr>
            <w:tcW w:w="18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Pr="00EF3E77" w:rsidRDefault="009C29FA">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sidRPr="00EF3E77">
              <w:rPr>
                <w:lang w:val="ru-RU"/>
              </w:rPr>
              <w:br/>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EF3E7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EF3E77">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EF3E77">
              <w:rPr>
                <w:rFonts w:ascii="Times New Roman" w:eastAsia="Times New Roman" w:hAnsi="Times New Roman"/>
                <w:color w:val="000000"/>
                <w:w w:val="97"/>
                <w:sz w:val="16"/>
                <w:lang w:val="ru-RU"/>
              </w:rPr>
              <w:t>/</w:t>
            </w:r>
          </w:p>
        </w:tc>
      </w:tr>
      <w:tr w:rsidR="009C29FA" w:rsidTr="00AE2C21">
        <w:trPr>
          <w:gridAfter w:val="1"/>
          <w:wAfter w:w="62" w:type="dxa"/>
          <w:trHeight w:hRule="exact" w:val="348"/>
          <w:jc w:val="center"/>
        </w:trPr>
        <w:tc>
          <w:tcPr>
            <w:tcW w:w="311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C29FA" w:rsidRDefault="009C29FA">
            <w:pPr>
              <w:autoSpaceDE w:val="0"/>
              <w:autoSpaceDN w:val="0"/>
              <w:spacing w:before="76" w:after="0" w:line="233" w:lineRule="auto"/>
              <w:ind w:left="72"/>
            </w:pPr>
            <w:r>
              <w:rPr>
                <w:rFonts w:ascii="Times New Roman" w:eastAsia="Times New Roman" w:hAnsi="Times New Roman"/>
                <w:color w:val="000000"/>
                <w:w w:val="97"/>
                <w:sz w:val="16"/>
              </w:rPr>
              <w:t>4</w:t>
            </w:r>
          </w:p>
        </w:tc>
        <w:tc>
          <w:tcPr>
            <w:tcW w:w="1376" w:type="dxa"/>
            <w:gridSpan w:val="2"/>
            <w:tcBorders>
              <w:top w:val="single" w:sz="4" w:space="0" w:color="000000"/>
              <w:left w:val="single" w:sz="4" w:space="0" w:color="000000"/>
              <w:bottom w:val="single" w:sz="4" w:space="0" w:color="000000"/>
              <w:right w:val="single" w:sz="4" w:space="0" w:color="000000"/>
            </w:tcBorders>
          </w:tcPr>
          <w:p w:rsidR="009C29FA" w:rsidRDefault="009C29FA"/>
        </w:tc>
        <w:tc>
          <w:tcPr>
            <w:tcW w:w="11036" w:type="dxa"/>
            <w:gridSpan w:val="6"/>
            <w:tcBorders>
              <w:top w:val="single" w:sz="4" w:space="0" w:color="000000"/>
              <w:left w:val="single" w:sz="4" w:space="0" w:color="000000"/>
              <w:bottom w:val="single" w:sz="4" w:space="0" w:color="000000"/>
              <w:right w:val="single" w:sz="4" w:space="0" w:color="000000"/>
            </w:tcBorders>
          </w:tcPr>
          <w:p w:rsidR="009C29FA" w:rsidRDefault="009C29FA"/>
        </w:tc>
      </w:tr>
    </w:tbl>
    <w:p w:rsidR="00670663" w:rsidRPr="00CC29FF" w:rsidRDefault="00670663">
      <w:pPr>
        <w:autoSpaceDE w:val="0"/>
        <w:autoSpaceDN w:val="0"/>
        <w:spacing w:after="0" w:line="14" w:lineRule="exact"/>
        <w:rPr>
          <w:lang w:val="ru-RU"/>
        </w:rPr>
      </w:pPr>
    </w:p>
    <w:p w:rsidR="00670663" w:rsidRPr="00CC29FF" w:rsidRDefault="00670663">
      <w:pPr>
        <w:rPr>
          <w:lang w:val="ru-RU"/>
        </w:rPr>
        <w:sectPr w:rsidR="00670663" w:rsidRPr="00CC29FF">
          <w:pgSz w:w="16840" w:h="11900"/>
          <w:pgMar w:top="284" w:right="640" w:bottom="352" w:left="666" w:header="720" w:footer="720" w:gutter="0"/>
          <w:cols w:space="720" w:equalWidth="0">
            <w:col w:w="15534" w:space="0"/>
          </w:cols>
          <w:docGrid w:linePitch="360"/>
        </w:sectPr>
      </w:pPr>
    </w:p>
    <w:p w:rsidR="00670663" w:rsidRPr="00CC29FF" w:rsidRDefault="00670663">
      <w:pPr>
        <w:autoSpaceDE w:val="0"/>
        <w:autoSpaceDN w:val="0"/>
        <w:spacing w:after="66" w:line="220" w:lineRule="exact"/>
        <w:rPr>
          <w:lang w:val="ru-RU"/>
        </w:rPr>
      </w:pPr>
    </w:p>
    <w:tbl>
      <w:tblPr>
        <w:tblW w:w="15834" w:type="dxa"/>
        <w:tblInd w:w="147" w:type="dxa"/>
        <w:tblLayout w:type="fixed"/>
        <w:tblLook w:val="04A0" w:firstRow="1" w:lastRow="0" w:firstColumn="1" w:lastColumn="0" w:noHBand="0" w:noVBand="1"/>
      </w:tblPr>
      <w:tblGrid>
        <w:gridCol w:w="709"/>
        <w:gridCol w:w="1382"/>
        <w:gridCol w:w="972"/>
        <w:gridCol w:w="528"/>
        <w:gridCol w:w="1104"/>
        <w:gridCol w:w="746"/>
        <w:gridCol w:w="396"/>
        <w:gridCol w:w="864"/>
        <w:gridCol w:w="5306"/>
        <w:gridCol w:w="992"/>
        <w:gridCol w:w="1135"/>
        <w:gridCol w:w="1700"/>
      </w:tblGrid>
      <w:tr w:rsidR="0075257A" w:rsidTr="0075257A">
        <w:trPr>
          <w:trHeight w:hRule="exact" w:val="732"/>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8.1.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45" w:lineRule="auto"/>
              <w:ind w:left="72" w:right="144"/>
              <w:rPr>
                <w:lang w:val="ru-RU"/>
              </w:rPr>
            </w:pPr>
            <w:r w:rsidRPr="00CC29FF">
              <w:rPr>
                <w:rFonts w:ascii="Times New Roman" w:eastAsia="Times New Roman" w:hAnsi="Times New Roman"/>
                <w:color w:val="000000"/>
                <w:w w:val="97"/>
                <w:sz w:val="16"/>
                <w:lang w:val="ru-RU"/>
              </w:rPr>
              <w:t>Опасные программы и явления цифровой среды.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03.03.2023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47" w:lineRule="auto"/>
              <w:ind w:left="72" w:right="576"/>
              <w:rPr>
                <w:lang w:val="ru-RU"/>
              </w:rPr>
            </w:pPr>
            <w:r w:rsidRPr="00CC29FF">
              <w:rPr>
                <w:rFonts w:ascii="Times New Roman" w:eastAsia="Times New Roman" w:hAnsi="Times New Roman"/>
                <w:color w:val="000000"/>
                <w:w w:val="97"/>
                <w:sz w:val="16"/>
                <w:lang w:val="ru-RU"/>
              </w:rPr>
              <w:t xml:space="preserve">Характеризуют опасные явления цифровой среды; </w:t>
            </w:r>
            <w:r w:rsidRPr="00CC29FF">
              <w:rPr>
                <w:lang w:val="ru-RU"/>
              </w:rPr>
              <w:br/>
            </w:r>
            <w:r w:rsidRPr="00CC29FF">
              <w:rPr>
                <w:rFonts w:ascii="Times New Roman" w:eastAsia="Times New Roman" w:hAnsi="Times New Roman"/>
                <w:color w:val="000000"/>
                <w:w w:val="97"/>
                <w:sz w:val="16"/>
                <w:lang w:val="ru-RU"/>
              </w:rPr>
              <w:t xml:space="preserve">Классифицируют и анализируют вредоносные программы и </w:t>
            </w:r>
            <w:proofErr w:type="gramStart"/>
            <w:r w:rsidRPr="00CC29FF">
              <w:rPr>
                <w:rFonts w:ascii="Times New Roman" w:eastAsia="Times New Roman" w:hAnsi="Times New Roman"/>
                <w:color w:val="000000"/>
                <w:w w:val="97"/>
                <w:sz w:val="16"/>
                <w:lang w:val="ru-RU"/>
              </w:rPr>
              <w:t>приложения</w:t>
            </w:r>
            <w:proofErr w:type="gramEnd"/>
            <w:r w:rsidRPr="00CC29FF">
              <w:rPr>
                <w:rFonts w:ascii="Times New Roman" w:eastAsia="Times New Roman" w:hAnsi="Times New Roman"/>
                <w:color w:val="000000"/>
                <w:w w:val="97"/>
                <w:sz w:val="16"/>
                <w:lang w:val="ru-RU"/>
              </w:rPr>
              <w:t xml:space="preserve"> и их разновидности;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8" w:after="0" w:line="247"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732"/>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8.2.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Безопасные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правила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цифрового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поведения</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10.03.2023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47" w:lineRule="auto"/>
              <w:ind w:left="72" w:right="432"/>
              <w:rPr>
                <w:lang w:val="ru-RU"/>
              </w:rPr>
            </w:pPr>
            <w:r w:rsidRPr="00CC29FF">
              <w:rPr>
                <w:rFonts w:ascii="Times New Roman" w:eastAsia="Times New Roman" w:hAnsi="Times New Roman"/>
                <w:color w:val="000000"/>
                <w:w w:val="97"/>
                <w:sz w:val="16"/>
                <w:lang w:val="ru-RU"/>
              </w:rPr>
              <w:t xml:space="preserve">Характеризуют основные виды опасного и запрещённого контента в Интернете и характеризуют его признаки; </w:t>
            </w:r>
            <w:r w:rsidRPr="00CC29FF">
              <w:rPr>
                <w:lang w:val="ru-RU"/>
              </w:rPr>
              <w:br/>
            </w:r>
            <w:r w:rsidRPr="00CC29FF">
              <w:rPr>
                <w:rFonts w:ascii="Times New Roman" w:eastAsia="Times New Roman" w:hAnsi="Times New Roman"/>
                <w:color w:val="000000"/>
                <w:w w:val="97"/>
                <w:sz w:val="16"/>
                <w:lang w:val="ru-RU"/>
              </w:rPr>
              <w:t>Характеризуют противоправные действия в Интернете;</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8" w:after="0" w:line="247"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926"/>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8.3.</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45" w:lineRule="auto"/>
              <w:ind w:left="72" w:right="288"/>
              <w:rPr>
                <w:lang w:val="ru-RU"/>
              </w:rPr>
            </w:pPr>
            <w:r w:rsidRPr="00CC29FF">
              <w:rPr>
                <w:rFonts w:ascii="Times New Roman" w:eastAsia="Times New Roman" w:hAnsi="Times New Roman"/>
                <w:color w:val="000000"/>
                <w:w w:val="97"/>
                <w:sz w:val="16"/>
                <w:lang w:val="ru-RU"/>
              </w:rPr>
              <w:t>Деструктивные течения в Интернете и защита от них.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17.03.2023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50" w:lineRule="auto"/>
              <w:ind w:left="72" w:right="288"/>
              <w:rPr>
                <w:lang w:val="ru-RU"/>
              </w:rPr>
            </w:pPr>
            <w:r w:rsidRPr="00CC29FF">
              <w:rPr>
                <w:rFonts w:ascii="Times New Roman" w:eastAsia="Times New Roman" w:hAnsi="Times New Roman"/>
                <w:color w:val="000000"/>
                <w:w w:val="97"/>
                <w:sz w:val="16"/>
                <w:lang w:val="ru-RU"/>
              </w:rPr>
              <w:t>Характеризуют деструктивные течения в Интернете, их признаки и опасности; Вырабатывают навыки соблюдения правил безопасного использования Интернета, необходимых для предотвращения рисков и угроз вовлечения в различную деструктивную деятельность;</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5" w:lineRule="auto"/>
              <w:ind w:left="72" w:right="288"/>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8" w:after="0" w:line="247"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348"/>
        </w:trPr>
        <w:tc>
          <w:tcPr>
            <w:tcW w:w="306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3</w:t>
            </w:r>
          </w:p>
        </w:tc>
        <w:tc>
          <w:tcPr>
            <w:tcW w:w="1850" w:type="dxa"/>
            <w:gridSpan w:val="2"/>
            <w:tcBorders>
              <w:top w:val="single" w:sz="4" w:space="0" w:color="000000"/>
              <w:left w:val="single" w:sz="4" w:space="0" w:color="000000"/>
              <w:bottom w:val="single" w:sz="4" w:space="0" w:color="000000"/>
              <w:right w:val="single" w:sz="4" w:space="0" w:color="000000"/>
            </w:tcBorders>
          </w:tcPr>
          <w:p w:rsidR="0075257A" w:rsidRDefault="0075257A"/>
        </w:tc>
        <w:tc>
          <w:tcPr>
            <w:tcW w:w="10393"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tc>
      </w:tr>
      <w:tr w:rsidR="0075257A" w:rsidRPr="00C06EA1" w:rsidTr="0075257A">
        <w:trPr>
          <w:trHeight w:hRule="exact" w:val="348"/>
        </w:trPr>
        <w:tc>
          <w:tcPr>
            <w:tcW w:w="2091" w:type="dxa"/>
            <w:gridSpan w:val="2"/>
            <w:tcBorders>
              <w:top w:val="single" w:sz="4" w:space="0" w:color="000000"/>
              <w:left w:val="single" w:sz="4" w:space="0" w:color="000000"/>
              <w:bottom w:val="single" w:sz="4" w:space="0" w:color="000000"/>
              <w:right w:val="single" w:sz="4" w:space="0" w:color="000000"/>
            </w:tcBorders>
          </w:tcPr>
          <w:p w:rsidR="0075257A" w:rsidRPr="00CC29FF" w:rsidRDefault="0075257A">
            <w:pPr>
              <w:autoSpaceDE w:val="0"/>
              <w:autoSpaceDN w:val="0"/>
              <w:spacing w:before="76" w:after="0" w:line="233" w:lineRule="auto"/>
              <w:ind w:left="72"/>
              <w:rPr>
                <w:rFonts w:ascii="Times New Roman" w:eastAsia="Times New Roman" w:hAnsi="Times New Roman"/>
                <w:color w:val="000000"/>
                <w:w w:val="97"/>
                <w:sz w:val="16"/>
                <w:lang w:val="ru-RU"/>
              </w:rPr>
            </w:pPr>
          </w:p>
        </w:tc>
        <w:tc>
          <w:tcPr>
            <w:tcW w:w="13743"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rsidP="0075257A">
            <w:pPr>
              <w:autoSpaceDE w:val="0"/>
              <w:autoSpaceDN w:val="0"/>
              <w:spacing w:before="76" w:after="0" w:line="233" w:lineRule="auto"/>
              <w:ind w:left="72" w:right="1477"/>
              <w:rPr>
                <w:lang w:val="ru-RU"/>
              </w:rPr>
            </w:pPr>
            <w:r w:rsidRPr="00CC29FF">
              <w:rPr>
                <w:rFonts w:ascii="Times New Roman" w:eastAsia="Times New Roman" w:hAnsi="Times New Roman"/>
                <w:color w:val="000000"/>
                <w:w w:val="97"/>
                <w:sz w:val="16"/>
                <w:lang w:val="ru-RU"/>
              </w:rPr>
              <w:t>Модуль 9.</w:t>
            </w:r>
            <w:r w:rsidRPr="00CC29FF">
              <w:rPr>
                <w:rFonts w:ascii="Times New Roman" w:eastAsia="Times New Roman" w:hAnsi="Times New Roman"/>
                <w:b/>
                <w:color w:val="000000"/>
                <w:w w:val="97"/>
                <w:sz w:val="16"/>
                <w:lang w:val="ru-RU"/>
              </w:rPr>
              <w:t xml:space="preserve"> Основы противодействия экстремизму и терроризму.</w:t>
            </w:r>
          </w:p>
        </w:tc>
      </w:tr>
      <w:tr w:rsidR="0075257A" w:rsidRPr="00C06EA1" w:rsidTr="0075257A">
        <w:trPr>
          <w:trHeight w:hRule="exact" w:val="1692"/>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9.1.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0" w:lineRule="auto"/>
              <w:ind w:left="72" w:right="144"/>
              <w:rPr>
                <w:lang w:val="ru-RU"/>
              </w:rPr>
            </w:pPr>
            <w:r w:rsidRPr="00CC29FF">
              <w:rPr>
                <w:rFonts w:ascii="Times New Roman" w:eastAsia="Times New Roman" w:hAnsi="Times New Roman"/>
                <w:color w:val="000000"/>
                <w:w w:val="97"/>
                <w:sz w:val="16"/>
                <w:lang w:val="ru-RU"/>
              </w:rPr>
              <w:t xml:space="preserve">Общественно-государственная система противодействия </w:t>
            </w:r>
            <w:r w:rsidRPr="00CC29FF">
              <w:rPr>
                <w:lang w:val="ru-RU"/>
              </w:rPr>
              <w:br/>
            </w:r>
            <w:r w:rsidRPr="00CC29FF">
              <w:rPr>
                <w:rFonts w:ascii="Times New Roman" w:eastAsia="Times New Roman" w:hAnsi="Times New Roman"/>
                <w:color w:val="000000"/>
                <w:w w:val="97"/>
                <w:sz w:val="16"/>
                <w:lang w:val="ru-RU"/>
              </w:rPr>
              <w:t>экстремизму и терроризму.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24.03.2023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4" w:lineRule="auto"/>
              <w:ind w:left="72" w:right="288"/>
              <w:rPr>
                <w:lang w:val="ru-RU"/>
              </w:rPr>
            </w:pPr>
            <w:r w:rsidRPr="00CC29FF">
              <w:rPr>
                <w:rFonts w:ascii="Times New Roman" w:eastAsia="Times New Roman" w:hAnsi="Times New Roman"/>
                <w:color w:val="000000"/>
                <w:w w:val="97"/>
                <w:sz w:val="16"/>
                <w:lang w:val="ru-RU"/>
              </w:rPr>
              <w:t xml:space="preserve">Объясняют понятия «экстремизм» и «терроризм», раскрывают их содержание, характеризуют причины, возможные варианты проявления и их последствия; Раскрывают цели и формы проявления террористических актов, характеризуют их последствия; </w:t>
            </w:r>
            <w:r w:rsidRPr="00CC29FF">
              <w:rPr>
                <w:lang w:val="ru-RU"/>
              </w:rPr>
              <w:br/>
            </w:r>
            <w:r w:rsidRPr="00CC29FF">
              <w:rPr>
                <w:rFonts w:ascii="Times New Roman" w:eastAsia="Times New Roman" w:hAnsi="Times New Roman"/>
                <w:color w:val="000000"/>
                <w:w w:val="97"/>
                <w:sz w:val="16"/>
                <w:lang w:val="ru-RU"/>
              </w:rPr>
              <w:t xml:space="preserve">Раскрывают основы общественно-государственной системы, роль личности в противодействии экстремизму и терроризму; </w:t>
            </w:r>
            <w:r w:rsidRPr="00CC29FF">
              <w:rPr>
                <w:lang w:val="ru-RU"/>
              </w:rPr>
              <w:br/>
            </w:r>
            <w:r w:rsidRPr="00CC29FF">
              <w:rPr>
                <w:rFonts w:ascii="Times New Roman" w:eastAsia="Times New Roman" w:hAnsi="Times New Roman"/>
                <w:color w:val="000000"/>
                <w:w w:val="97"/>
                <w:sz w:val="16"/>
                <w:lang w:val="ru-RU"/>
              </w:rPr>
              <w:t>Объясняют уровни террористической опасности и цели контртеррористической операции;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2" w:lineRule="auto"/>
              <w:ind w:left="72"/>
              <w:rPr>
                <w:lang w:val="ru-RU"/>
              </w:rPr>
            </w:pPr>
            <w:r w:rsidRPr="00CC29FF">
              <w:rPr>
                <w:rFonts w:ascii="Times New Roman" w:eastAsia="Times New Roman" w:hAnsi="Times New Roman"/>
                <w:color w:val="000000"/>
                <w:w w:val="97"/>
                <w:sz w:val="16"/>
                <w:lang w:val="ru-RU"/>
              </w:rPr>
              <w:t xml:space="preserve">Устный опрос; Самооценка с </w:t>
            </w:r>
            <w:r w:rsidRPr="00CC29FF">
              <w:rPr>
                <w:lang w:val="ru-RU"/>
              </w:rPr>
              <w:br/>
            </w:r>
            <w:proofErr w:type="spellStart"/>
            <w:proofErr w:type="gramStart"/>
            <w:r w:rsidRPr="00CC29FF">
              <w:rPr>
                <w:rFonts w:ascii="Times New Roman" w:eastAsia="Times New Roman" w:hAnsi="Times New Roman"/>
                <w:color w:val="000000"/>
                <w:w w:val="97"/>
                <w:sz w:val="16"/>
                <w:lang w:val="ru-RU"/>
              </w:rPr>
              <w:t>использованием«</w:t>
            </w:r>
            <w:proofErr w:type="gramEnd"/>
            <w:r w:rsidRPr="00CC29FF">
              <w:rPr>
                <w:rFonts w:ascii="Times New Roman" w:eastAsia="Times New Roman" w:hAnsi="Times New Roman"/>
                <w:color w:val="000000"/>
                <w:w w:val="97"/>
                <w:sz w:val="16"/>
                <w:lang w:val="ru-RU"/>
              </w:rPr>
              <w:t>Оценочного</w:t>
            </w:r>
            <w:proofErr w:type="spellEnd"/>
            <w:r w:rsidRPr="00CC29FF">
              <w:rPr>
                <w:rFonts w:ascii="Times New Roman" w:eastAsia="Times New Roman" w:hAnsi="Times New Roman"/>
                <w:color w:val="000000"/>
                <w:w w:val="97"/>
                <w:sz w:val="16"/>
                <w:lang w:val="ru-RU"/>
              </w:rPr>
              <w:t xml:space="preserve"> </w:t>
            </w:r>
            <w:r w:rsidRPr="00CC29FF">
              <w:rPr>
                <w:lang w:val="ru-RU"/>
              </w:rPr>
              <w:br/>
            </w:r>
            <w:r w:rsidRPr="00CC29FF">
              <w:rPr>
                <w:rFonts w:ascii="Times New Roman" w:eastAsia="Times New Roman" w:hAnsi="Times New Roman"/>
                <w:color w:val="000000"/>
                <w:w w:val="97"/>
                <w:sz w:val="16"/>
                <w:lang w:val="ru-RU"/>
              </w:rPr>
              <w:t>листа»;</w:t>
            </w:r>
          </w:p>
        </w:tc>
        <w:tc>
          <w:tcPr>
            <w:tcW w:w="1135" w:type="dxa"/>
            <w:tcBorders>
              <w:top w:val="single" w:sz="4" w:space="0" w:color="000000"/>
              <w:left w:val="single" w:sz="4" w:space="0" w:color="000000"/>
              <w:bottom w:val="single" w:sz="4" w:space="0" w:color="000000"/>
              <w:right w:val="single" w:sz="4" w:space="0" w:color="000000"/>
            </w:tcBorders>
          </w:tcPr>
          <w:p w:rsidR="0075257A" w:rsidRPr="0075257A" w:rsidRDefault="0075257A">
            <w:pPr>
              <w:autoSpaceDE w:val="0"/>
              <w:autoSpaceDN w:val="0"/>
              <w:spacing w:before="76" w:after="0" w:line="250" w:lineRule="auto"/>
              <w:ind w:left="72"/>
              <w:rPr>
                <w:rFonts w:ascii="Times New Roman" w:eastAsia="Times New Roman" w:hAnsi="Times New Roman"/>
                <w:color w:val="000000"/>
                <w:w w:val="97"/>
                <w:sz w:val="16"/>
                <w:lang w:val="ru-RU"/>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75257A" w:rsidRDefault="0075257A">
            <w:pPr>
              <w:autoSpaceDE w:val="0"/>
              <w:autoSpaceDN w:val="0"/>
              <w:spacing w:before="76" w:after="0" w:line="250" w:lineRule="auto"/>
              <w:ind w:left="72"/>
              <w:rPr>
                <w:lang w:val="ru-RU"/>
              </w:rPr>
            </w:pPr>
            <w:r>
              <w:rPr>
                <w:rFonts w:ascii="Times New Roman" w:eastAsia="Times New Roman" w:hAnsi="Times New Roman"/>
                <w:color w:val="000000"/>
                <w:w w:val="97"/>
                <w:sz w:val="16"/>
              </w:rPr>
              <w:t>https</w:t>
            </w:r>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75257A">
              <w:rPr>
                <w:rFonts w:ascii="Times New Roman" w:eastAsia="Times New Roman" w:hAnsi="Times New Roman"/>
                <w:color w:val="000000"/>
                <w:w w:val="97"/>
                <w:sz w:val="16"/>
                <w:lang w:val="ru-RU"/>
              </w:rPr>
              <w:t xml:space="preserve"> </w:t>
            </w:r>
            <w:r w:rsidRPr="0075257A">
              <w:rPr>
                <w:lang w:val="ru-RU"/>
              </w:rPr>
              <w:br/>
            </w:r>
            <w:r>
              <w:rPr>
                <w:rFonts w:ascii="Times New Roman" w:eastAsia="Times New Roman" w:hAnsi="Times New Roman"/>
                <w:color w:val="000000"/>
                <w:w w:val="97"/>
                <w:sz w:val="16"/>
              </w:rPr>
              <w:t>https</w:t>
            </w:r>
            <w:r w:rsidRPr="0075257A">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mchs</w:t>
            </w:r>
            <w:proofErr w:type="spellEnd"/>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gov</w:t>
            </w:r>
            <w:proofErr w:type="spellEnd"/>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75257A">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testedu</w:t>
            </w:r>
            <w:proofErr w:type="spellEnd"/>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75257A">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test</w:t>
            </w:r>
            <w:r w:rsidRPr="0075257A">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obzh</w:t>
            </w:r>
            <w:proofErr w:type="spellEnd"/>
            <w:r w:rsidRPr="0075257A">
              <w:rPr>
                <w:rFonts w:ascii="Times New Roman" w:eastAsia="Times New Roman" w:hAnsi="Times New Roman"/>
                <w:color w:val="000000"/>
                <w:w w:val="97"/>
                <w:sz w:val="16"/>
                <w:lang w:val="ru-RU"/>
              </w:rPr>
              <w:t>/</w:t>
            </w:r>
          </w:p>
        </w:tc>
      </w:tr>
      <w:tr w:rsidR="0075257A" w:rsidTr="0075257A">
        <w:trPr>
          <w:trHeight w:hRule="exact" w:val="1118"/>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9.2.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45" w:lineRule="auto"/>
              <w:ind w:left="72"/>
              <w:rPr>
                <w:lang w:val="ru-RU"/>
              </w:rPr>
            </w:pPr>
            <w:r w:rsidRPr="00CC29FF">
              <w:rPr>
                <w:rFonts w:ascii="Times New Roman" w:eastAsia="Times New Roman" w:hAnsi="Times New Roman"/>
                <w:color w:val="000000"/>
                <w:w w:val="97"/>
                <w:sz w:val="16"/>
                <w:lang w:val="ru-RU"/>
              </w:rPr>
              <w:t>Безопасные действия при угрозе теракта.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07.04.2023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52" w:lineRule="auto"/>
              <w:ind w:left="72" w:right="288"/>
              <w:rPr>
                <w:lang w:val="ru-RU"/>
              </w:rPr>
            </w:pPr>
            <w:r w:rsidRPr="00CC29FF">
              <w:rPr>
                <w:rFonts w:ascii="Times New Roman" w:eastAsia="Times New Roman" w:hAnsi="Times New Roman"/>
                <w:color w:val="000000"/>
                <w:w w:val="97"/>
                <w:sz w:val="16"/>
                <w:lang w:val="ru-RU"/>
              </w:rPr>
              <w:t xml:space="preserve">Вырабатывают навыки соблюдения правил антитеррористического поведения и безопасных действий при обнаружении признаков вербовки; </w:t>
            </w:r>
            <w:r w:rsidRPr="00CC29FF">
              <w:rPr>
                <w:lang w:val="ru-RU"/>
              </w:rPr>
              <w:br/>
            </w:r>
            <w:r w:rsidRPr="00CC29FF">
              <w:rPr>
                <w:rFonts w:ascii="Times New Roman" w:eastAsia="Times New Roman" w:hAnsi="Times New Roman"/>
                <w:color w:val="000000"/>
                <w:w w:val="97"/>
                <w:sz w:val="16"/>
                <w:lang w:val="ru-RU"/>
              </w:rPr>
              <w:t xml:space="preserve">Анализируют признаки угроз и подготовки различных форм терактов, объясняют признаки подозрительных предметов; </w:t>
            </w:r>
            <w:r w:rsidRPr="00CC29FF">
              <w:rPr>
                <w:lang w:val="ru-RU"/>
              </w:rPr>
              <w:br/>
            </w:r>
            <w:r w:rsidRPr="00CC29FF">
              <w:rPr>
                <w:rFonts w:ascii="Times New Roman" w:eastAsia="Times New Roman" w:hAnsi="Times New Roman"/>
                <w:color w:val="000000"/>
                <w:w w:val="97"/>
                <w:sz w:val="16"/>
                <w:lang w:val="ru-RU"/>
              </w:rPr>
              <w:t>Вырабатывают навыки безопасных действий при их обнаружении;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8" w:after="0" w:line="247"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924"/>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9.3.</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45" w:lineRule="auto"/>
              <w:ind w:left="72" w:right="432"/>
              <w:rPr>
                <w:lang w:val="ru-RU"/>
              </w:rPr>
            </w:pPr>
            <w:r w:rsidRPr="00CC29FF">
              <w:rPr>
                <w:rFonts w:ascii="Times New Roman" w:eastAsia="Times New Roman" w:hAnsi="Times New Roman"/>
                <w:color w:val="000000"/>
                <w:w w:val="97"/>
                <w:sz w:val="16"/>
                <w:lang w:val="ru-RU"/>
              </w:rPr>
              <w:t>Безопасные действия при совершении теракта.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14.04.2023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0" w:lineRule="auto"/>
              <w:ind w:left="72" w:right="432"/>
              <w:rPr>
                <w:lang w:val="ru-RU"/>
              </w:rPr>
            </w:pPr>
            <w:r w:rsidRPr="00CC29FF">
              <w:rPr>
                <w:rFonts w:ascii="Times New Roman" w:eastAsia="Times New Roman" w:hAnsi="Times New Roman"/>
                <w:color w:val="000000"/>
                <w:w w:val="97"/>
                <w:sz w:val="16"/>
                <w:lang w:val="ru-RU"/>
              </w:rPr>
              <w:t>Характеризуют правила безопасного поведения в условиях совершения теракта; 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6" w:after="0" w:line="250"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348"/>
        </w:trPr>
        <w:tc>
          <w:tcPr>
            <w:tcW w:w="306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модулю</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4</w:t>
            </w:r>
          </w:p>
        </w:tc>
        <w:tc>
          <w:tcPr>
            <w:tcW w:w="1850" w:type="dxa"/>
            <w:gridSpan w:val="2"/>
            <w:tcBorders>
              <w:top w:val="single" w:sz="4" w:space="0" w:color="000000"/>
              <w:left w:val="single" w:sz="4" w:space="0" w:color="000000"/>
              <w:bottom w:val="single" w:sz="4" w:space="0" w:color="000000"/>
              <w:right w:val="single" w:sz="4" w:space="0" w:color="000000"/>
            </w:tcBorders>
          </w:tcPr>
          <w:p w:rsidR="0075257A" w:rsidRDefault="0075257A"/>
        </w:tc>
        <w:tc>
          <w:tcPr>
            <w:tcW w:w="10393"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tc>
      </w:tr>
      <w:tr w:rsidR="0075257A" w:rsidRPr="00C06EA1" w:rsidTr="0075257A">
        <w:trPr>
          <w:trHeight w:hRule="exact" w:val="348"/>
        </w:trPr>
        <w:tc>
          <w:tcPr>
            <w:tcW w:w="2091" w:type="dxa"/>
            <w:gridSpan w:val="2"/>
            <w:tcBorders>
              <w:top w:val="single" w:sz="4" w:space="0" w:color="000000"/>
              <w:left w:val="single" w:sz="4" w:space="0" w:color="000000"/>
              <w:bottom w:val="single" w:sz="4" w:space="0" w:color="000000"/>
              <w:right w:val="single" w:sz="4" w:space="0" w:color="000000"/>
            </w:tcBorders>
          </w:tcPr>
          <w:p w:rsidR="0075257A" w:rsidRPr="00CC29FF" w:rsidRDefault="0075257A">
            <w:pPr>
              <w:autoSpaceDE w:val="0"/>
              <w:autoSpaceDN w:val="0"/>
              <w:spacing w:before="78" w:after="0" w:line="230" w:lineRule="auto"/>
              <w:ind w:left="72"/>
              <w:rPr>
                <w:rFonts w:ascii="Times New Roman" w:eastAsia="Times New Roman" w:hAnsi="Times New Roman"/>
                <w:color w:val="000000"/>
                <w:w w:val="97"/>
                <w:sz w:val="16"/>
                <w:lang w:val="ru-RU"/>
              </w:rPr>
            </w:pPr>
          </w:p>
        </w:tc>
        <w:tc>
          <w:tcPr>
            <w:tcW w:w="13743"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30" w:lineRule="auto"/>
              <w:ind w:left="72"/>
              <w:rPr>
                <w:lang w:val="ru-RU"/>
              </w:rPr>
            </w:pPr>
            <w:r w:rsidRPr="00CC29FF">
              <w:rPr>
                <w:rFonts w:ascii="Times New Roman" w:eastAsia="Times New Roman" w:hAnsi="Times New Roman"/>
                <w:color w:val="000000"/>
                <w:w w:val="97"/>
                <w:sz w:val="16"/>
                <w:lang w:val="ru-RU"/>
              </w:rPr>
              <w:t>Модуль 10.</w:t>
            </w:r>
            <w:r w:rsidRPr="00CC29FF">
              <w:rPr>
                <w:rFonts w:ascii="Times New Roman" w:eastAsia="Times New Roman" w:hAnsi="Times New Roman"/>
                <w:b/>
                <w:color w:val="000000"/>
                <w:w w:val="97"/>
                <w:sz w:val="16"/>
                <w:lang w:val="ru-RU"/>
              </w:rPr>
              <w:t xml:space="preserve"> Взаимодействие личности, общества и государства в обеспечении безопасности жизни и здоровья населения.</w:t>
            </w:r>
          </w:p>
        </w:tc>
      </w:tr>
      <w:tr w:rsidR="0075257A" w:rsidTr="0075257A">
        <w:trPr>
          <w:trHeight w:hRule="exact" w:val="1694"/>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10.1.</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50" w:lineRule="auto"/>
              <w:ind w:left="72"/>
              <w:rPr>
                <w:lang w:val="ru-RU"/>
              </w:rPr>
            </w:pPr>
            <w:r w:rsidRPr="00CC29FF">
              <w:rPr>
                <w:rFonts w:ascii="Times New Roman" w:eastAsia="Times New Roman" w:hAnsi="Times New Roman"/>
                <w:color w:val="000000"/>
                <w:w w:val="97"/>
                <w:sz w:val="16"/>
                <w:lang w:val="ru-RU"/>
              </w:rPr>
              <w:t xml:space="preserve">Роль личности, общества и </w:t>
            </w:r>
            <w:r w:rsidRPr="00CC29FF">
              <w:rPr>
                <w:lang w:val="ru-RU"/>
              </w:rPr>
              <w:br/>
            </w:r>
            <w:r w:rsidRPr="00CC29FF">
              <w:rPr>
                <w:rFonts w:ascii="Times New Roman" w:eastAsia="Times New Roman" w:hAnsi="Times New Roman"/>
                <w:color w:val="000000"/>
                <w:w w:val="97"/>
                <w:sz w:val="16"/>
                <w:lang w:val="ru-RU"/>
              </w:rPr>
              <w:t xml:space="preserve">государства в предупреждении и ликвидации чрезвычайных </w:t>
            </w:r>
            <w:r w:rsidRPr="00CC29FF">
              <w:rPr>
                <w:lang w:val="ru-RU"/>
              </w:rPr>
              <w:br/>
            </w:r>
            <w:r w:rsidRPr="00CC29FF">
              <w:rPr>
                <w:rFonts w:ascii="Times New Roman" w:eastAsia="Times New Roman" w:hAnsi="Times New Roman"/>
                <w:color w:val="000000"/>
                <w:w w:val="97"/>
                <w:sz w:val="16"/>
                <w:lang w:val="ru-RU"/>
              </w:rPr>
              <w:t>ситуаций.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jc w:val="center"/>
            </w:pPr>
            <w:r>
              <w:rPr>
                <w:rFonts w:ascii="Times New Roman" w:eastAsia="Times New Roman" w:hAnsi="Times New Roman"/>
                <w:color w:val="000000"/>
                <w:w w:val="97"/>
                <w:sz w:val="16"/>
              </w:rPr>
              <w:t>05.05.2023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8" w:after="0" w:line="254" w:lineRule="auto"/>
              <w:ind w:left="72" w:right="288"/>
              <w:rPr>
                <w:lang w:val="ru-RU"/>
              </w:rPr>
            </w:pPr>
            <w:r w:rsidRPr="00CC29FF">
              <w:rPr>
                <w:rFonts w:ascii="Times New Roman" w:eastAsia="Times New Roman" w:hAnsi="Times New Roman"/>
                <w:color w:val="000000"/>
                <w:w w:val="97"/>
                <w:sz w:val="16"/>
                <w:lang w:val="ru-RU"/>
              </w:rPr>
              <w:t xml:space="preserve">Раскрывают назначение, основные задачи и структуру единой государственной системы предупреждения и ликвидации чрезвычайных ситуаций (РСЧС); </w:t>
            </w:r>
            <w:r w:rsidRPr="00CC29FF">
              <w:rPr>
                <w:lang w:val="ru-RU"/>
              </w:rPr>
              <w:br/>
            </w:r>
            <w:r w:rsidRPr="00CC29FF">
              <w:rPr>
                <w:rFonts w:ascii="Times New Roman" w:eastAsia="Times New Roman" w:hAnsi="Times New Roman"/>
                <w:color w:val="000000"/>
                <w:w w:val="97"/>
                <w:sz w:val="16"/>
                <w:lang w:val="ru-RU"/>
              </w:rPr>
              <w:t xml:space="preserve">Характеризуют роль государственных служб в обеспечении безопасности жизни и здоровья населения, изучают порядок взаимодействия с ними; </w:t>
            </w:r>
            <w:r w:rsidRPr="00CC29FF">
              <w:rPr>
                <w:lang w:val="ru-RU"/>
              </w:rPr>
              <w:br/>
            </w:r>
            <w:r w:rsidRPr="00CC29FF">
              <w:rPr>
                <w:rFonts w:ascii="Times New Roman" w:eastAsia="Times New Roman" w:hAnsi="Times New Roman"/>
                <w:color w:val="000000"/>
                <w:w w:val="97"/>
                <w:sz w:val="16"/>
                <w:lang w:val="ru-RU"/>
              </w:rPr>
              <w:t>Объясняют права и обязанности граждан Российской Федерации в области безопасности в условиях чрезвычайных ситуаций мирного и военного времени; Объясняют роль антикоррупционного поведения в обеспечении общественной и государственной безопасности;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8" w:after="0" w:line="247"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8" w:after="0" w:line="247"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r w:rsidR="0075257A" w:rsidTr="0075257A">
        <w:trPr>
          <w:trHeight w:hRule="exact" w:val="1480"/>
        </w:trPr>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10.2.</w:t>
            </w:r>
          </w:p>
        </w:tc>
        <w:tc>
          <w:tcPr>
            <w:tcW w:w="235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0" w:lineRule="auto"/>
              <w:ind w:left="72" w:right="144"/>
              <w:rPr>
                <w:lang w:val="ru-RU"/>
              </w:rPr>
            </w:pPr>
            <w:r w:rsidRPr="00CC29FF">
              <w:rPr>
                <w:rFonts w:ascii="Times New Roman" w:eastAsia="Times New Roman" w:hAnsi="Times New Roman"/>
                <w:color w:val="000000"/>
                <w:w w:val="97"/>
                <w:sz w:val="16"/>
                <w:lang w:val="ru-RU"/>
              </w:rPr>
              <w:t xml:space="preserve">Мероприятия по </w:t>
            </w:r>
            <w:r w:rsidRPr="00CC29FF">
              <w:rPr>
                <w:lang w:val="ru-RU"/>
              </w:rPr>
              <w:br/>
            </w:r>
            <w:r w:rsidRPr="00CC29FF">
              <w:rPr>
                <w:rFonts w:ascii="Times New Roman" w:eastAsia="Times New Roman" w:hAnsi="Times New Roman"/>
                <w:color w:val="000000"/>
                <w:w w:val="97"/>
                <w:sz w:val="16"/>
                <w:lang w:val="ru-RU"/>
              </w:rPr>
              <w:t>предупреждению и ликвидации чрезвычайных ситуаций.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33" w:lineRule="auto"/>
              <w:jc w:val="center"/>
            </w:pPr>
            <w:r>
              <w:rPr>
                <w:rFonts w:ascii="Times New Roman" w:eastAsia="Times New Roman" w:hAnsi="Times New Roman"/>
                <w:color w:val="000000"/>
                <w:w w:val="97"/>
                <w:sz w:val="16"/>
              </w:rPr>
              <w:t>19.05.2023</w:t>
            </w:r>
          </w:p>
        </w:tc>
        <w:tc>
          <w:tcPr>
            <w:tcW w:w="53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Pr="00CC29FF" w:rsidRDefault="0075257A">
            <w:pPr>
              <w:autoSpaceDE w:val="0"/>
              <w:autoSpaceDN w:val="0"/>
              <w:spacing w:before="76" w:after="0" w:line="254" w:lineRule="auto"/>
              <w:ind w:left="72"/>
              <w:rPr>
                <w:lang w:val="ru-RU"/>
              </w:rPr>
            </w:pPr>
            <w:r w:rsidRPr="00CC29FF">
              <w:rPr>
                <w:rFonts w:ascii="Times New Roman" w:eastAsia="Times New Roman" w:hAnsi="Times New Roman"/>
                <w:color w:val="000000"/>
                <w:w w:val="97"/>
                <w:sz w:val="16"/>
                <w:lang w:val="ru-RU"/>
              </w:rPr>
              <w:t xml:space="preserve">Раскрывают порядок информирования и оповещения населения о чрезвычайных ситуациях; </w:t>
            </w:r>
            <w:r w:rsidRPr="00CC29FF">
              <w:rPr>
                <w:lang w:val="ru-RU"/>
              </w:rPr>
              <w:br/>
            </w:r>
            <w:r w:rsidRPr="00CC29FF">
              <w:rPr>
                <w:rFonts w:ascii="Times New Roman" w:eastAsia="Times New Roman" w:hAnsi="Times New Roman"/>
                <w:color w:val="000000"/>
                <w:w w:val="97"/>
                <w:sz w:val="16"/>
                <w:lang w:val="ru-RU"/>
              </w:rPr>
              <w:t xml:space="preserve">Вырабатывают навыки безопасных действий при получении сигнала «Внимание всем!», в том числе при авариях с выбросом химических и радиоактивных веществ; Изучают средства индивидуальной и коллективной защиты населения, вырабатывают навыки пользования фильтрующим противогазом; </w:t>
            </w:r>
            <w:r w:rsidRPr="00CC29FF">
              <w:rPr>
                <w:lang w:val="ru-RU"/>
              </w:rPr>
              <w:br/>
            </w:r>
            <w:r w:rsidRPr="00CC29FF">
              <w:rPr>
                <w:rFonts w:ascii="Times New Roman" w:eastAsia="Times New Roman" w:hAnsi="Times New Roman"/>
                <w:color w:val="000000"/>
                <w:w w:val="97"/>
                <w:sz w:val="16"/>
                <w:lang w:val="ru-RU"/>
              </w:rPr>
              <w:t>Объясняют порядок действий населения при объявлении эвакуации;</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135" w:type="dxa"/>
            <w:tcBorders>
              <w:top w:val="single" w:sz="4" w:space="0" w:color="000000"/>
              <w:left w:val="single" w:sz="4" w:space="0" w:color="000000"/>
              <w:bottom w:val="single" w:sz="4" w:space="0" w:color="000000"/>
              <w:right w:val="single" w:sz="4" w:space="0" w:color="000000"/>
            </w:tcBorders>
          </w:tcPr>
          <w:p w:rsidR="0075257A" w:rsidRDefault="0075257A">
            <w:pPr>
              <w:autoSpaceDE w:val="0"/>
              <w:autoSpaceDN w:val="0"/>
              <w:spacing w:before="76" w:after="0" w:line="250" w:lineRule="auto"/>
              <w:ind w:left="72"/>
              <w:rPr>
                <w:rFonts w:ascii="Times New Roman" w:eastAsia="Times New Roman" w:hAnsi="Times New Roman"/>
                <w:color w:val="000000"/>
                <w:w w:val="97"/>
                <w:sz w:val="16"/>
              </w:rPr>
            </w:pPr>
          </w:p>
        </w:tc>
        <w:tc>
          <w:tcPr>
            <w:tcW w:w="1700" w:type="dxa"/>
            <w:tcBorders>
              <w:top w:val="single" w:sz="4" w:space="0" w:color="000000"/>
              <w:left w:val="single" w:sz="4" w:space="0" w:color="000000"/>
              <w:bottom w:val="single" w:sz="4" w:space="0" w:color="000000"/>
              <w:right w:val="single" w:sz="4" w:space="0" w:color="000000"/>
            </w:tcBorders>
            <w:tcMar>
              <w:left w:w="0" w:type="dxa"/>
              <w:right w:w="0" w:type="dxa"/>
            </w:tcMar>
          </w:tcPr>
          <w:p w:rsidR="0075257A" w:rsidRDefault="0075257A">
            <w:pPr>
              <w:autoSpaceDE w:val="0"/>
              <w:autoSpaceDN w:val="0"/>
              <w:spacing w:before="76" w:after="0" w:line="250" w:lineRule="auto"/>
              <w:ind w:left="72"/>
            </w:pPr>
            <w:r>
              <w:rPr>
                <w:rFonts w:ascii="Times New Roman" w:eastAsia="Times New Roman" w:hAnsi="Times New Roman"/>
                <w:color w:val="000000"/>
                <w:w w:val="97"/>
                <w:sz w:val="16"/>
              </w:rPr>
              <w:t xml:space="preserve">https://resh.edu.ru </w:t>
            </w:r>
            <w:r>
              <w:br/>
            </w:r>
            <w:r>
              <w:rPr>
                <w:rFonts w:ascii="Times New Roman" w:eastAsia="Times New Roman" w:hAnsi="Times New Roman"/>
                <w:color w:val="000000"/>
                <w:w w:val="97"/>
                <w:sz w:val="16"/>
              </w:rPr>
              <w:t>https://www.mchs.gov.ru https://testedu.ru/test/obzh/</w:t>
            </w:r>
          </w:p>
        </w:tc>
      </w:tr>
    </w:tbl>
    <w:p w:rsidR="00670663" w:rsidRDefault="00670663">
      <w:pPr>
        <w:autoSpaceDE w:val="0"/>
        <w:autoSpaceDN w:val="0"/>
        <w:spacing w:after="0" w:line="14" w:lineRule="exact"/>
      </w:pPr>
    </w:p>
    <w:p w:rsidR="00670663" w:rsidRDefault="00670663">
      <w:pPr>
        <w:sectPr w:rsidR="00670663">
          <w:pgSz w:w="16840" w:h="11900"/>
          <w:pgMar w:top="284" w:right="640" w:bottom="304" w:left="666" w:header="720" w:footer="720" w:gutter="0"/>
          <w:cols w:space="720" w:equalWidth="0">
            <w:col w:w="15534" w:space="0"/>
          </w:cols>
          <w:docGrid w:linePitch="360"/>
        </w:sectPr>
      </w:pPr>
    </w:p>
    <w:p w:rsidR="00670663" w:rsidRDefault="0067066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2822"/>
        <w:gridCol w:w="528"/>
        <w:gridCol w:w="1104"/>
        <w:gridCol w:w="1142"/>
        <w:gridCol w:w="9906"/>
      </w:tblGrid>
      <w:tr w:rsidR="00670663">
        <w:trPr>
          <w:trHeight w:hRule="exact" w:val="348"/>
        </w:trPr>
        <w:tc>
          <w:tcPr>
            <w:tcW w:w="282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78" w:after="0" w:line="230" w:lineRule="auto"/>
              <w:ind w:left="72"/>
            </w:pPr>
            <w:r>
              <w:rPr>
                <w:rFonts w:ascii="Times New Roman" w:eastAsia="Times New Roman" w:hAnsi="Times New Roman"/>
                <w:color w:val="000000"/>
                <w:w w:val="97"/>
                <w:sz w:val="16"/>
              </w:rPr>
              <w:t>Итого по модулю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78" w:after="0" w:line="230" w:lineRule="auto"/>
              <w:ind w:left="72"/>
            </w:pPr>
            <w:r>
              <w:rPr>
                <w:rFonts w:ascii="Times New Roman" w:eastAsia="Times New Roman" w:hAnsi="Times New Roman"/>
                <w:color w:val="000000"/>
                <w:w w:val="97"/>
                <w:sz w:val="16"/>
              </w:rPr>
              <w:t>4</w:t>
            </w:r>
          </w:p>
        </w:tc>
        <w:tc>
          <w:tcPr>
            <w:tcW w:w="1215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670663"/>
        </w:tc>
      </w:tr>
      <w:tr w:rsidR="00670663">
        <w:trPr>
          <w:trHeight w:hRule="exact" w:val="520"/>
        </w:trPr>
        <w:tc>
          <w:tcPr>
            <w:tcW w:w="282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78" w:after="0" w:line="245" w:lineRule="auto"/>
              <w:ind w:left="72" w:right="144"/>
              <w:rPr>
                <w:lang w:val="ru-RU"/>
              </w:rPr>
            </w:pPr>
            <w:r w:rsidRPr="00CC29FF">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78" w:after="0" w:line="230"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78" w:after="0" w:line="230" w:lineRule="auto"/>
              <w:ind w:left="72"/>
            </w:pPr>
            <w:r>
              <w:rPr>
                <w:rFonts w:ascii="Times New Roman" w:eastAsia="Times New Roman" w:hAnsi="Times New Roman"/>
                <w:color w:val="000000"/>
                <w:w w:val="97"/>
                <w:sz w:val="16"/>
              </w:rPr>
              <w:t>2</w:t>
            </w:r>
          </w:p>
        </w:tc>
        <w:tc>
          <w:tcPr>
            <w:tcW w:w="990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670663"/>
        </w:tc>
      </w:tr>
    </w:tbl>
    <w:p w:rsidR="00670663" w:rsidRDefault="00670663">
      <w:pPr>
        <w:autoSpaceDE w:val="0"/>
        <w:autoSpaceDN w:val="0"/>
        <w:spacing w:after="0" w:line="14" w:lineRule="exact"/>
      </w:pPr>
    </w:p>
    <w:p w:rsidR="00670663" w:rsidRDefault="00670663">
      <w:pPr>
        <w:sectPr w:rsidR="00670663">
          <w:pgSz w:w="16840" w:h="11900"/>
          <w:pgMar w:top="284" w:right="640" w:bottom="1440" w:left="666" w:header="720" w:footer="720" w:gutter="0"/>
          <w:cols w:space="720" w:equalWidth="0">
            <w:col w:w="15534" w:space="0"/>
          </w:cols>
          <w:docGrid w:linePitch="360"/>
        </w:sectPr>
      </w:pPr>
    </w:p>
    <w:p w:rsidR="00670663" w:rsidRDefault="00670663">
      <w:pPr>
        <w:autoSpaceDE w:val="0"/>
        <w:autoSpaceDN w:val="0"/>
        <w:spacing w:after="78" w:line="220" w:lineRule="exact"/>
      </w:pPr>
    </w:p>
    <w:p w:rsidR="00670663" w:rsidRDefault="00CC29FF">
      <w:pPr>
        <w:autoSpaceDE w:val="0"/>
        <w:autoSpaceDN w:val="0"/>
        <w:spacing w:after="316" w:line="230" w:lineRule="auto"/>
      </w:pPr>
      <w:r>
        <w:rPr>
          <w:rFonts w:ascii="Times New Roman" w:eastAsia="Times New Roman" w:hAnsi="Times New Roman"/>
          <w:b/>
          <w:color w:val="000000"/>
          <w:w w:val="98"/>
          <w:sz w:val="24"/>
        </w:rPr>
        <w:t>ПОУРОЧНОЕ ПЛАНИРОВАНИЕ</w:t>
      </w:r>
    </w:p>
    <w:tbl>
      <w:tblPr>
        <w:tblW w:w="0" w:type="auto"/>
        <w:tblInd w:w="5" w:type="dxa"/>
        <w:tblLayout w:type="fixed"/>
        <w:tblLook w:val="04A0" w:firstRow="1" w:lastRow="0" w:firstColumn="1" w:lastColumn="0" w:noHBand="0" w:noVBand="1"/>
      </w:tblPr>
      <w:tblGrid>
        <w:gridCol w:w="496"/>
        <w:gridCol w:w="3196"/>
        <w:gridCol w:w="718"/>
        <w:gridCol w:w="1592"/>
        <w:gridCol w:w="1640"/>
        <w:gridCol w:w="1214"/>
        <w:gridCol w:w="1794"/>
      </w:tblGrid>
      <w:tr w:rsidR="00670663">
        <w:trPr>
          <w:trHeight w:hRule="exact" w:val="482"/>
        </w:trPr>
        <w:tc>
          <w:tcPr>
            <w:tcW w:w="4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pPr>
            <w:r>
              <w:rPr>
                <w:rFonts w:ascii="Times New Roman" w:eastAsia="Times New Roman" w:hAnsi="Times New Roman"/>
                <w:b/>
                <w:color w:val="000000"/>
                <w:w w:val="98"/>
                <w:sz w:val="24"/>
              </w:rPr>
              <w:t>№</w:t>
            </w:r>
            <w:r>
              <w:br/>
            </w:r>
            <w:r>
              <w:rPr>
                <w:rFonts w:ascii="Times New Roman" w:eastAsia="Times New Roman" w:hAnsi="Times New Roman"/>
                <w:b/>
                <w:color w:val="000000"/>
                <w:w w:val="98"/>
                <w:sz w:val="24"/>
              </w:rPr>
              <w:t>п/п</w:t>
            </w:r>
          </w:p>
        </w:tc>
        <w:tc>
          <w:tcPr>
            <w:tcW w:w="31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b/>
                <w:color w:val="000000"/>
                <w:w w:val="98"/>
                <w:sz w:val="24"/>
              </w:rPr>
              <w:t>Тема урока</w:t>
            </w:r>
          </w:p>
        </w:tc>
        <w:tc>
          <w:tcPr>
            <w:tcW w:w="395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b/>
                <w:color w:val="000000"/>
                <w:w w:val="98"/>
                <w:sz w:val="24"/>
              </w:rPr>
              <w:t>Количество часов</w:t>
            </w:r>
          </w:p>
        </w:tc>
        <w:tc>
          <w:tcPr>
            <w:tcW w:w="12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right="144"/>
            </w:pPr>
            <w:r>
              <w:rPr>
                <w:rFonts w:ascii="Times New Roman" w:eastAsia="Times New Roman" w:hAnsi="Times New Roman"/>
                <w:b/>
                <w:color w:val="000000"/>
                <w:w w:val="98"/>
                <w:sz w:val="24"/>
              </w:rPr>
              <w:t xml:space="preserve">Дата </w:t>
            </w:r>
            <w:r>
              <w:br/>
            </w:r>
            <w:r>
              <w:rPr>
                <w:rFonts w:ascii="Times New Roman" w:eastAsia="Times New Roman" w:hAnsi="Times New Roman"/>
                <w:b/>
                <w:color w:val="000000"/>
                <w:w w:val="98"/>
                <w:sz w:val="24"/>
              </w:rPr>
              <w:t>изучения</w:t>
            </w:r>
          </w:p>
        </w:tc>
        <w:tc>
          <w:tcPr>
            <w:tcW w:w="17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2" w:right="144"/>
            </w:pPr>
            <w:r>
              <w:rPr>
                <w:rFonts w:ascii="Times New Roman" w:eastAsia="Times New Roman" w:hAnsi="Times New Roman"/>
                <w:b/>
                <w:color w:val="000000"/>
                <w:w w:val="98"/>
                <w:sz w:val="24"/>
              </w:rPr>
              <w:t>Виды, формы контроля</w:t>
            </w:r>
          </w:p>
        </w:tc>
      </w:tr>
      <w:tr w:rsidR="00670663">
        <w:trPr>
          <w:trHeight w:hRule="exact" w:val="814"/>
        </w:trPr>
        <w:tc>
          <w:tcPr>
            <w:tcW w:w="1526" w:type="dxa"/>
            <w:vMerge/>
            <w:tcBorders>
              <w:top w:val="single" w:sz="4" w:space="0" w:color="000000"/>
              <w:left w:val="single" w:sz="4" w:space="0" w:color="000000"/>
              <w:bottom w:val="single" w:sz="4" w:space="0" w:color="000000"/>
              <w:right w:val="single" w:sz="4" w:space="0" w:color="000000"/>
            </w:tcBorders>
          </w:tcPr>
          <w:p w:rsidR="00670663" w:rsidRDefault="00670663"/>
        </w:tc>
        <w:tc>
          <w:tcPr>
            <w:tcW w:w="1526" w:type="dxa"/>
            <w:vMerge/>
            <w:tcBorders>
              <w:top w:val="single" w:sz="4" w:space="0" w:color="000000"/>
              <w:left w:val="single" w:sz="4" w:space="0" w:color="000000"/>
              <w:bottom w:val="single" w:sz="4" w:space="0" w:color="000000"/>
              <w:right w:val="single" w:sz="4" w:space="0" w:color="000000"/>
            </w:tcBorders>
          </w:tcPr>
          <w:p w:rsidR="00670663" w:rsidRDefault="00670663"/>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100" w:after="0" w:line="230" w:lineRule="auto"/>
              <w:ind w:left="70"/>
            </w:pPr>
            <w:r>
              <w:rPr>
                <w:rFonts w:ascii="Times New Roman" w:eastAsia="Times New Roman" w:hAnsi="Times New Roman"/>
                <w:b/>
                <w:color w:val="000000"/>
                <w:w w:val="98"/>
                <w:sz w:val="24"/>
              </w:rPr>
              <w:t xml:space="preserve">всего </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100" w:after="0" w:line="262" w:lineRule="auto"/>
              <w:ind w:left="72"/>
            </w:pPr>
            <w:r>
              <w:rPr>
                <w:rFonts w:ascii="Times New Roman" w:eastAsia="Times New Roman" w:hAnsi="Times New Roman"/>
                <w:b/>
                <w:color w:val="000000"/>
                <w:w w:val="98"/>
                <w:sz w:val="24"/>
              </w:rPr>
              <w:t>контрольные работы</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100" w:after="0" w:line="262" w:lineRule="auto"/>
              <w:ind w:left="72"/>
            </w:pPr>
            <w:r>
              <w:rPr>
                <w:rFonts w:ascii="Times New Roman" w:eastAsia="Times New Roman" w:hAnsi="Times New Roman"/>
                <w:b/>
                <w:color w:val="000000"/>
                <w:w w:val="98"/>
                <w:sz w:val="24"/>
              </w:rPr>
              <w:t>практические работы</w:t>
            </w:r>
          </w:p>
        </w:tc>
        <w:tc>
          <w:tcPr>
            <w:tcW w:w="1526" w:type="dxa"/>
            <w:vMerge/>
            <w:tcBorders>
              <w:top w:val="single" w:sz="4" w:space="0" w:color="000000"/>
              <w:left w:val="single" w:sz="4" w:space="0" w:color="000000"/>
              <w:bottom w:val="single" w:sz="4" w:space="0" w:color="000000"/>
              <w:right w:val="single" w:sz="4" w:space="0" w:color="000000"/>
            </w:tcBorders>
          </w:tcPr>
          <w:p w:rsidR="00670663" w:rsidRDefault="00670663"/>
        </w:tc>
        <w:tc>
          <w:tcPr>
            <w:tcW w:w="1526" w:type="dxa"/>
            <w:vMerge/>
            <w:tcBorders>
              <w:top w:val="single" w:sz="4" w:space="0" w:color="000000"/>
              <w:left w:val="single" w:sz="4" w:space="0" w:color="000000"/>
              <w:bottom w:val="single" w:sz="4" w:space="0" w:color="000000"/>
              <w:right w:val="single" w:sz="4" w:space="0" w:color="000000"/>
            </w:tcBorders>
          </w:tcPr>
          <w:p w:rsidR="00670663" w:rsidRDefault="00670663"/>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right="432"/>
            </w:pPr>
            <w:r>
              <w:rPr>
                <w:rFonts w:ascii="Times New Roman" w:eastAsia="Times New Roman" w:hAnsi="Times New Roman"/>
                <w:color w:val="000000"/>
                <w:w w:val="98"/>
                <w:sz w:val="24"/>
              </w:rPr>
              <w:t>Пожарная безопасность в быту</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02.09.2022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rsidRPr="00C06EA1">
        <w:trPr>
          <w:trHeight w:hRule="exact" w:val="147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2.</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Безопасность пассажира.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09.09.2022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ind w:left="154" w:hanging="154"/>
              <w:rPr>
                <w:lang w:val="ru-RU"/>
              </w:rPr>
            </w:pPr>
            <w:r w:rsidRPr="00CC29FF">
              <w:rPr>
                <w:rFonts w:ascii="Times New Roman" w:eastAsia="Times New Roman" w:hAnsi="Times New Roman"/>
                <w:color w:val="000000"/>
                <w:w w:val="98"/>
                <w:sz w:val="24"/>
                <w:lang w:val="ru-RU"/>
              </w:rPr>
              <w:t xml:space="preserve"> Самооценка с </w:t>
            </w:r>
            <w:r w:rsidRPr="00CC29FF">
              <w:rPr>
                <w:lang w:val="ru-RU"/>
              </w:rPr>
              <w:br/>
            </w:r>
            <w:proofErr w:type="spellStart"/>
            <w:proofErr w:type="gramStart"/>
            <w:r w:rsidRPr="00CC29FF">
              <w:rPr>
                <w:rFonts w:ascii="Times New Roman" w:eastAsia="Times New Roman" w:hAnsi="Times New Roman"/>
                <w:color w:val="000000"/>
                <w:w w:val="98"/>
                <w:sz w:val="24"/>
                <w:lang w:val="ru-RU"/>
              </w:rPr>
              <w:t>использованием«</w:t>
            </w:r>
            <w:proofErr w:type="gramEnd"/>
            <w:r w:rsidRPr="00CC29FF">
              <w:rPr>
                <w:rFonts w:ascii="Times New Roman" w:eastAsia="Times New Roman" w:hAnsi="Times New Roman"/>
                <w:color w:val="000000"/>
                <w:w w:val="98"/>
                <w:sz w:val="24"/>
                <w:lang w:val="ru-RU"/>
              </w:rPr>
              <w:t>Оценочного</w:t>
            </w:r>
            <w:proofErr w:type="spellEnd"/>
            <w:r w:rsidRPr="00CC29FF">
              <w:rPr>
                <w:rFonts w:ascii="Times New Roman" w:eastAsia="Times New Roman" w:hAnsi="Times New Roman"/>
                <w:color w:val="000000"/>
                <w:w w:val="98"/>
                <w:sz w:val="24"/>
                <w:lang w:val="ru-RU"/>
              </w:rPr>
              <w:t xml:space="preserve"> </w:t>
            </w:r>
            <w:r w:rsidRPr="00CC29FF">
              <w:rPr>
                <w:lang w:val="ru-RU"/>
              </w:rPr>
              <w:br/>
            </w:r>
            <w:r w:rsidRPr="00CC29FF">
              <w:rPr>
                <w:rFonts w:ascii="Times New Roman" w:eastAsia="Times New Roman" w:hAnsi="Times New Roman"/>
                <w:color w:val="000000"/>
                <w:w w:val="98"/>
                <w:sz w:val="24"/>
                <w:lang w:val="ru-RU"/>
              </w:rPr>
              <w:t>листа»;</w:t>
            </w:r>
          </w:p>
        </w:tc>
      </w:tr>
      <w:tr w:rsidR="00670663">
        <w:trPr>
          <w:trHeight w:hRule="exact" w:val="48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3.</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Безопасность водителя.</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16.09.2022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rsidRPr="00C06EA1">
        <w:trPr>
          <w:trHeight w:hRule="exact" w:val="147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4.</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432"/>
              <w:rPr>
                <w:lang w:val="ru-RU"/>
              </w:rPr>
            </w:pPr>
            <w:r w:rsidRPr="00CC29FF">
              <w:rPr>
                <w:rFonts w:ascii="Times New Roman" w:eastAsia="Times New Roman" w:hAnsi="Times New Roman"/>
                <w:color w:val="000000"/>
                <w:w w:val="98"/>
                <w:sz w:val="24"/>
                <w:lang w:val="ru-RU"/>
              </w:rPr>
              <w:t>Безопасные действия при дорожно-транспортных происшествиях.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23.09.2022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ind w:left="154" w:hanging="154"/>
              <w:rPr>
                <w:lang w:val="ru-RU"/>
              </w:rPr>
            </w:pPr>
            <w:r w:rsidRPr="00CC29FF">
              <w:rPr>
                <w:rFonts w:ascii="Times New Roman" w:eastAsia="Times New Roman" w:hAnsi="Times New Roman"/>
                <w:color w:val="000000"/>
                <w:w w:val="98"/>
                <w:sz w:val="24"/>
                <w:lang w:val="ru-RU"/>
              </w:rPr>
              <w:t xml:space="preserve"> Самооценка с </w:t>
            </w:r>
            <w:r w:rsidRPr="00CC29FF">
              <w:rPr>
                <w:lang w:val="ru-RU"/>
              </w:rPr>
              <w:br/>
            </w:r>
            <w:proofErr w:type="spellStart"/>
            <w:proofErr w:type="gramStart"/>
            <w:r w:rsidRPr="00CC29FF">
              <w:rPr>
                <w:rFonts w:ascii="Times New Roman" w:eastAsia="Times New Roman" w:hAnsi="Times New Roman"/>
                <w:color w:val="000000"/>
                <w:w w:val="98"/>
                <w:sz w:val="24"/>
                <w:lang w:val="ru-RU"/>
              </w:rPr>
              <w:t>использованием«</w:t>
            </w:r>
            <w:proofErr w:type="gramEnd"/>
            <w:r w:rsidRPr="00CC29FF">
              <w:rPr>
                <w:rFonts w:ascii="Times New Roman" w:eastAsia="Times New Roman" w:hAnsi="Times New Roman"/>
                <w:color w:val="000000"/>
                <w:w w:val="98"/>
                <w:sz w:val="24"/>
                <w:lang w:val="ru-RU"/>
              </w:rPr>
              <w:t>Оценочного</w:t>
            </w:r>
            <w:proofErr w:type="spellEnd"/>
            <w:r w:rsidRPr="00CC29FF">
              <w:rPr>
                <w:rFonts w:ascii="Times New Roman" w:eastAsia="Times New Roman" w:hAnsi="Times New Roman"/>
                <w:color w:val="000000"/>
                <w:w w:val="98"/>
                <w:sz w:val="24"/>
                <w:lang w:val="ru-RU"/>
              </w:rPr>
              <w:t xml:space="preserve"> </w:t>
            </w:r>
            <w:r w:rsidRPr="00CC29FF">
              <w:rPr>
                <w:lang w:val="ru-RU"/>
              </w:rPr>
              <w:br/>
            </w:r>
            <w:r w:rsidRPr="00CC29FF">
              <w:rPr>
                <w:rFonts w:ascii="Times New Roman" w:eastAsia="Times New Roman" w:hAnsi="Times New Roman"/>
                <w:color w:val="000000"/>
                <w:w w:val="98"/>
                <w:sz w:val="24"/>
                <w:lang w:val="ru-RU"/>
              </w:rPr>
              <w:t>листа»;</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5.</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144"/>
              <w:rPr>
                <w:lang w:val="ru-RU"/>
              </w:rPr>
            </w:pPr>
            <w:r w:rsidRPr="00CC29FF">
              <w:rPr>
                <w:rFonts w:ascii="Times New Roman" w:eastAsia="Times New Roman" w:hAnsi="Times New Roman"/>
                <w:color w:val="000000"/>
                <w:w w:val="98"/>
                <w:sz w:val="24"/>
                <w:lang w:val="ru-RU"/>
              </w:rPr>
              <w:t>Безопасность пассажиров на различных видах транспорта.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30.09.2022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6.</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144"/>
              <w:rPr>
                <w:lang w:val="ru-RU"/>
              </w:rPr>
            </w:pPr>
            <w:r w:rsidRPr="00CC29FF">
              <w:rPr>
                <w:rFonts w:ascii="Times New Roman" w:eastAsia="Times New Roman" w:hAnsi="Times New Roman"/>
                <w:color w:val="000000"/>
                <w:w w:val="98"/>
                <w:sz w:val="24"/>
                <w:lang w:val="ru-RU"/>
              </w:rPr>
              <w:t xml:space="preserve">Первая помощь при </w:t>
            </w:r>
            <w:r w:rsidRPr="00CC29FF">
              <w:rPr>
                <w:lang w:val="ru-RU"/>
              </w:rPr>
              <w:br/>
            </w:r>
            <w:r w:rsidRPr="00CC29FF">
              <w:rPr>
                <w:rFonts w:ascii="Times New Roman" w:eastAsia="Times New Roman" w:hAnsi="Times New Roman"/>
                <w:color w:val="000000"/>
                <w:w w:val="98"/>
                <w:sz w:val="24"/>
                <w:lang w:val="ru-RU"/>
              </w:rPr>
              <w:t>чрезвычайных ситуациях на транспорте.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1</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07.10.2022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6" w:after="0" w:line="262" w:lineRule="auto"/>
              <w:ind w:right="288"/>
            </w:pPr>
            <w:r>
              <w:rPr>
                <w:rFonts w:ascii="Times New Roman" w:eastAsia="Times New Roman" w:hAnsi="Times New Roman"/>
                <w:color w:val="000000"/>
                <w:w w:val="98"/>
                <w:sz w:val="24"/>
              </w:rPr>
              <w:t xml:space="preserve"> Практическая </w:t>
            </w:r>
            <w:r>
              <w:tab/>
            </w:r>
            <w:r>
              <w:rPr>
                <w:rFonts w:ascii="Times New Roman" w:eastAsia="Times New Roman" w:hAnsi="Times New Roman"/>
                <w:color w:val="000000"/>
                <w:w w:val="98"/>
                <w:sz w:val="24"/>
              </w:rPr>
              <w:t>работа;</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7.</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Пожарная безопасность в общественных местах.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14.10.2022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rsidRPr="00C06EA1">
        <w:trPr>
          <w:trHeight w:hRule="exact" w:val="180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8.</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Pr>
                <w:lang w:val="ru-RU"/>
              </w:rPr>
            </w:pPr>
            <w:r w:rsidRPr="00CC29FF">
              <w:rPr>
                <w:rFonts w:ascii="Times New Roman" w:eastAsia="Times New Roman" w:hAnsi="Times New Roman"/>
                <w:color w:val="000000"/>
                <w:w w:val="98"/>
                <w:sz w:val="24"/>
                <w:lang w:val="ru-RU"/>
              </w:rPr>
              <w:t xml:space="preserve">Безопасные действия в </w:t>
            </w:r>
            <w:r w:rsidRPr="00CC29FF">
              <w:rPr>
                <w:lang w:val="ru-RU"/>
              </w:rPr>
              <w:br/>
            </w:r>
            <w:r w:rsidRPr="00CC29FF">
              <w:rPr>
                <w:rFonts w:ascii="Times New Roman" w:eastAsia="Times New Roman" w:hAnsi="Times New Roman"/>
                <w:color w:val="000000"/>
                <w:w w:val="98"/>
                <w:sz w:val="24"/>
                <w:lang w:val="ru-RU"/>
              </w:rPr>
              <w:t xml:space="preserve">ситуациях криминогенного и </w:t>
            </w:r>
            <w:proofErr w:type="spellStart"/>
            <w:r w:rsidRPr="00CC29FF">
              <w:rPr>
                <w:rFonts w:ascii="Times New Roman" w:eastAsia="Times New Roman" w:hAnsi="Times New Roman"/>
                <w:color w:val="000000"/>
                <w:w w:val="98"/>
                <w:sz w:val="24"/>
                <w:lang w:val="ru-RU"/>
              </w:rPr>
              <w:t>антиобщественногохарактера</w:t>
            </w:r>
            <w:proofErr w:type="spellEnd"/>
            <w:r w:rsidRPr="00CC29FF">
              <w:rPr>
                <w:rFonts w:ascii="Times New Roman" w:eastAsia="Times New Roman" w:hAnsi="Times New Roman"/>
                <w:color w:val="000000"/>
                <w:w w:val="98"/>
                <w:sz w:val="24"/>
                <w:lang w:val="ru-RU"/>
              </w:rPr>
              <w:t>.</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21.10.2022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81" w:lineRule="auto"/>
              <w:ind w:left="154" w:hanging="154"/>
              <w:rPr>
                <w:lang w:val="ru-RU"/>
              </w:rPr>
            </w:pPr>
            <w:r w:rsidRPr="00CC29FF">
              <w:rPr>
                <w:rFonts w:ascii="Times New Roman" w:eastAsia="Times New Roman" w:hAnsi="Times New Roman"/>
                <w:color w:val="000000"/>
                <w:w w:val="98"/>
                <w:sz w:val="24"/>
                <w:lang w:val="ru-RU"/>
              </w:rPr>
              <w:t xml:space="preserve"> Устный опрос; Самооценка с </w:t>
            </w:r>
            <w:r w:rsidRPr="00CC29FF">
              <w:rPr>
                <w:lang w:val="ru-RU"/>
              </w:rPr>
              <w:br/>
            </w:r>
            <w:proofErr w:type="spellStart"/>
            <w:proofErr w:type="gramStart"/>
            <w:r w:rsidRPr="00CC29FF">
              <w:rPr>
                <w:rFonts w:ascii="Times New Roman" w:eastAsia="Times New Roman" w:hAnsi="Times New Roman"/>
                <w:color w:val="000000"/>
                <w:w w:val="98"/>
                <w:sz w:val="24"/>
                <w:lang w:val="ru-RU"/>
              </w:rPr>
              <w:t>использованием«</w:t>
            </w:r>
            <w:proofErr w:type="gramEnd"/>
            <w:r w:rsidRPr="00CC29FF">
              <w:rPr>
                <w:rFonts w:ascii="Times New Roman" w:eastAsia="Times New Roman" w:hAnsi="Times New Roman"/>
                <w:color w:val="000000"/>
                <w:w w:val="98"/>
                <w:sz w:val="24"/>
                <w:lang w:val="ru-RU"/>
              </w:rPr>
              <w:t>Оценочного</w:t>
            </w:r>
            <w:proofErr w:type="spellEnd"/>
            <w:r w:rsidRPr="00CC29FF">
              <w:rPr>
                <w:rFonts w:ascii="Times New Roman" w:eastAsia="Times New Roman" w:hAnsi="Times New Roman"/>
                <w:color w:val="000000"/>
                <w:w w:val="98"/>
                <w:sz w:val="24"/>
                <w:lang w:val="ru-RU"/>
              </w:rPr>
              <w:t xml:space="preserve"> </w:t>
            </w:r>
            <w:r w:rsidRPr="00CC29FF">
              <w:rPr>
                <w:lang w:val="ru-RU"/>
              </w:rPr>
              <w:br/>
            </w:r>
            <w:r w:rsidRPr="00CC29FF">
              <w:rPr>
                <w:rFonts w:ascii="Times New Roman" w:eastAsia="Times New Roman" w:hAnsi="Times New Roman"/>
                <w:color w:val="000000"/>
                <w:w w:val="98"/>
                <w:sz w:val="24"/>
                <w:lang w:val="ru-RU"/>
              </w:rPr>
              <w:t>листа»;</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9.</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Pr>
                <w:lang w:val="ru-RU"/>
              </w:rPr>
            </w:pPr>
            <w:r w:rsidRPr="00CC29FF">
              <w:rPr>
                <w:rFonts w:ascii="Times New Roman" w:eastAsia="Times New Roman" w:hAnsi="Times New Roman"/>
                <w:color w:val="000000"/>
                <w:w w:val="98"/>
                <w:sz w:val="24"/>
                <w:lang w:val="ru-RU"/>
              </w:rPr>
              <w:t xml:space="preserve">Безопасные действия при </w:t>
            </w:r>
            <w:r w:rsidRPr="00CC29FF">
              <w:rPr>
                <w:lang w:val="ru-RU"/>
              </w:rPr>
              <w:br/>
            </w:r>
            <w:r w:rsidRPr="00CC29FF">
              <w:rPr>
                <w:rFonts w:ascii="Times New Roman" w:eastAsia="Times New Roman" w:hAnsi="Times New Roman"/>
                <w:color w:val="000000"/>
                <w:w w:val="98"/>
                <w:sz w:val="24"/>
                <w:lang w:val="ru-RU"/>
              </w:rPr>
              <w:t>автономном существовании в природной среде.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28.10.2022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10.</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Пожарная безопасность в природной среде.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11.11.2022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6" w:after="0" w:line="262" w:lineRule="auto"/>
              <w:ind w:right="288"/>
            </w:pPr>
            <w:r>
              <w:rPr>
                <w:rFonts w:ascii="Times New Roman" w:eastAsia="Times New Roman" w:hAnsi="Times New Roman"/>
                <w:color w:val="000000"/>
                <w:w w:val="98"/>
                <w:sz w:val="24"/>
              </w:rPr>
              <w:t xml:space="preserve"> Письменный </w:t>
            </w:r>
            <w:r>
              <w:tab/>
            </w:r>
            <w:r>
              <w:rPr>
                <w:rFonts w:ascii="Times New Roman" w:eastAsia="Times New Roman" w:hAnsi="Times New Roman"/>
                <w:color w:val="000000"/>
                <w:w w:val="98"/>
                <w:sz w:val="24"/>
              </w:rPr>
              <w:t>контроль;</w:t>
            </w:r>
          </w:p>
        </w:tc>
      </w:tr>
      <w:tr w:rsidR="00670663">
        <w:trPr>
          <w:trHeight w:hRule="exact" w:val="812"/>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11.</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right="576"/>
            </w:pPr>
            <w:r>
              <w:rPr>
                <w:rFonts w:ascii="Times New Roman" w:eastAsia="Times New Roman" w:hAnsi="Times New Roman"/>
                <w:color w:val="000000"/>
                <w:w w:val="98"/>
                <w:sz w:val="24"/>
              </w:rPr>
              <w:t>Безопасное поведение в горах.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18.11.2022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pPr>
            <w:r>
              <w:rPr>
                <w:rFonts w:ascii="Times New Roman" w:eastAsia="Times New Roman" w:hAnsi="Times New Roman"/>
                <w:color w:val="000000"/>
                <w:w w:val="98"/>
                <w:sz w:val="24"/>
              </w:rPr>
              <w:t xml:space="preserve"> Устный опрос;</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12.</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62" w:lineRule="auto"/>
              <w:ind w:left="70" w:right="576"/>
            </w:pPr>
            <w:r>
              <w:rPr>
                <w:rFonts w:ascii="Times New Roman" w:eastAsia="Times New Roman" w:hAnsi="Times New Roman"/>
                <w:color w:val="000000"/>
                <w:w w:val="98"/>
                <w:sz w:val="24"/>
              </w:rPr>
              <w:t>Безопасное поведение на водоёмах.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25.11.2022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8" w:after="0" w:line="262" w:lineRule="auto"/>
              <w:ind w:right="144"/>
            </w:pPr>
            <w:r>
              <w:rPr>
                <w:rFonts w:ascii="Times New Roman" w:eastAsia="Times New Roman" w:hAnsi="Times New Roman"/>
                <w:color w:val="000000"/>
                <w:w w:val="98"/>
                <w:sz w:val="24"/>
              </w:rPr>
              <w:t xml:space="preserve"> Устный опрос; </w:t>
            </w:r>
            <w:r>
              <w:tab/>
            </w:r>
            <w:r>
              <w:rPr>
                <w:rFonts w:ascii="Times New Roman" w:eastAsia="Times New Roman" w:hAnsi="Times New Roman"/>
                <w:color w:val="000000"/>
                <w:w w:val="98"/>
                <w:sz w:val="24"/>
              </w:rPr>
              <w:t>Тестирование;</w:t>
            </w:r>
          </w:p>
        </w:tc>
      </w:tr>
      <w:tr w:rsidR="00670663">
        <w:trPr>
          <w:trHeight w:hRule="exact" w:val="79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13.</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288"/>
              <w:rPr>
                <w:lang w:val="ru-RU"/>
              </w:rPr>
            </w:pPr>
            <w:r w:rsidRPr="00CC29FF">
              <w:rPr>
                <w:rFonts w:ascii="Times New Roman" w:eastAsia="Times New Roman" w:hAnsi="Times New Roman"/>
                <w:color w:val="000000"/>
                <w:w w:val="98"/>
                <w:sz w:val="24"/>
                <w:lang w:val="ru-RU"/>
              </w:rPr>
              <w:t>Безопасные действия при угрозе наводнения, цунами.</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02.12.2022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bl>
    <w:p w:rsidR="00670663" w:rsidRDefault="00670663">
      <w:pPr>
        <w:autoSpaceDE w:val="0"/>
        <w:autoSpaceDN w:val="0"/>
        <w:spacing w:after="0" w:line="14" w:lineRule="exact"/>
      </w:pPr>
    </w:p>
    <w:p w:rsidR="00670663" w:rsidRDefault="00670663">
      <w:pPr>
        <w:sectPr w:rsidR="00670663">
          <w:pgSz w:w="11900" w:h="16840"/>
          <w:pgMar w:top="298" w:right="556" w:bottom="570" w:left="664" w:header="720" w:footer="720" w:gutter="0"/>
          <w:cols w:space="720" w:equalWidth="0">
            <w:col w:w="10680" w:space="0"/>
          </w:cols>
          <w:docGrid w:linePitch="360"/>
        </w:sectPr>
      </w:pPr>
    </w:p>
    <w:p w:rsidR="00670663" w:rsidRDefault="00670663">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96"/>
        <w:gridCol w:w="3196"/>
        <w:gridCol w:w="718"/>
        <w:gridCol w:w="1592"/>
        <w:gridCol w:w="1640"/>
        <w:gridCol w:w="1214"/>
        <w:gridCol w:w="1794"/>
      </w:tblGrid>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14.</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144"/>
              <w:rPr>
                <w:lang w:val="ru-RU"/>
              </w:rPr>
            </w:pPr>
            <w:r w:rsidRPr="00CC29FF">
              <w:rPr>
                <w:rFonts w:ascii="Times New Roman" w:eastAsia="Times New Roman" w:hAnsi="Times New Roman"/>
                <w:color w:val="000000"/>
                <w:w w:val="98"/>
                <w:sz w:val="24"/>
                <w:lang w:val="ru-RU"/>
              </w:rPr>
              <w:t xml:space="preserve">Безопасные действия при </w:t>
            </w:r>
            <w:r w:rsidRPr="00CC29FF">
              <w:rPr>
                <w:lang w:val="ru-RU"/>
              </w:rPr>
              <w:br/>
            </w:r>
            <w:r w:rsidRPr="00CC29FF">
              <w:rPr>
                <w:rFonts w:ascii="Times New Roman" w:eastAsia="Times New Roman" w:hAnsi="Times New Roman"/>
                <w:color w:val="000000"/>
                <w:w w:val="98"/>
                <w:sz w:val="24"/>
                <w:lang w:val="ru-RU"/>
              </w:rPr>
              <w:t>урагане, буре, смерче, грозе.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09.12.2022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15.</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432"/>
              <w:rPr>
                <w:lang w:val="ru-RU"/>
              </w:rPr>
            </w:pPr>
            <w:r w:rsidRPr="00CC29FF">
              <w:rPr>
                <w:rFonts w:ascii="Times New Roman" w:eastAsia="Times New Roman" w:hAnsi="Times New Roman"/>
                <w:color w:val="000000"/>
                <w:w w:val="98"/>
                <w:sz w:val="24"/>
                <w:lang w:val="ru-RU"/>
              </w:rPr>
              <w:t xml:space="preserve">Безопасные действия при угрозе землетрясения, </w:t>
            </w:r>
            <w:r w:rsidRPr="00CC29FF">
              <w:rPr>
                <w:lang w:val="ru-RU"/>
              </w:rPr>
              <w:br/>
            </w:r>
            <w:r w:rsidRPr="00CC29FF">
              <w:rPr>
                <w:rFonts w:ascii="Times New Roman" w:eastAsia="Times New Roman" w:hAnsi="Times New Roman"/>
                <w:color w:val="000000"/>
                <w:w w:val="98"/>
                <w:sz w:val="24"/>
                <w:lang w:val="ru-RU"/>
              </w:rPr>
              <w:t>извержения вулкана.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16.12.2022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16.</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288"/>
              <w:rPr>
                <w:lang w:val="ru-RU"/>
              </w:rPr>
            </w:pPr>
            <w:r w:rsidRPr="00CC29FF">
              <w:rPr>
                <w:rFonts w:ascii="Times New Roman" w:eastAsia="Times New Roman" w:hAnsi="Times New Roman"/>
                <w:color w:val="000000"/>
                <w:w w:val="98"/>
                <w:sz w:val="24"/>
                <w:lang w:val="ru-RU"/>
              </w:rPr>
              <w:t xml:space="preserve">Экология и её значение для устойчивого развития </w:t>
            </w:r>
            <w:r w:rsidRPr="00CC29FF">
              <w:rPr>
                <w:lang w:val="ru-RU"/>
              </w:rPr>
              <w:br/>
            </w:r>
            <w:r w:rsidRPr="00CC29FF">
              <w:rPr>
                <w:rFonts w:ascii="Times New Roman" w:eastAsia="Times New Roman" w:hAnsi="Times New Roman"/>
                <w:color w:val="000000"/>
                <w:w w:val="98"/>
                <w:sz w:val="24"/>
                <w:lang w:val="ru-RU"/>
              </w:rPr>
              <w:t>общества.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23.12.2022</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17.</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576"/>
              <w:rPr>
                <w:lang w:val="ru-RU"/>
              </w:rPr>
            </w:pPr>
            <w:r w:rsidRPr="00CC29FF">
              <w:rPr>
                <w:rFonts w:ascii="Times New Roman" w:eastAsia="Times New Roman" w:hAnsi="Times New Roman"/>
                <w:color w:val="000000"/>
                <w:w w:val="98"/>
                <w:sz w:val="24"/>
                <w:lang w:val="ru-RU"/>
              </w:rPr>
              <w:t xml:space="preserve">Психическое здоровье и психологическое </w:t>
            </w:r>
            <w:r w:rsidRPr="00CC29FF">
              <w:rPr>
                <w:lang w:val="ru-RU"/>
              </w:rPr>
              <w:br/>
            </w:r>
            <w:r w:rsidRPr="00CC29FF">
              <w:rPr>
                <w:rFonts w:ascii="Times New Roman" w:eastAsia="Times New Roman" w:hAnsi="Times New Roman"/>
                <w:color w:val="000000"/>
                <w:w w:val="98"/>
                <w:sz w:val="24"/>
                <w:lang w:val="ru-RU"/>
              </w:rPr>
              <w:t>благополучие.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13.01.2023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6" w:after="0" w:line="262" w:lineRule="auto"/>
              <w:ind w:right="288"/>
            </w:pPr>
            <w:r>
              <w:rPr>
                <w:rFonts w:ascii="Times New Roman" w:eastAsia="Times New Roman" w:hAnsi="Times New Roman"/>
                <w:color w:val="000000"/>
                <w:w w:val="98"/>
                <w:sz w:val="24"/>
              </w:rPr>
              <w:t xml:space="preserve"> Письменный </w:t>
            </w:r>
            <w:r>
              <w:tab/>
            </w:r>
            <w:r>
              <w:rPr>
                <w:rFonts w:ascii="Times New Roman" w:eastAsia="Times New Roman" w:hAnsi="Times New Roman"/>
                <w:color w:val="000000"/>
                <w:w w:val="98"/>
                <w:sz w:val="24"/>
              </w:rPr>
              <w:t>контроль;</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18.</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Pr>
                <w:lang w:val="ru-RU"/>
              </w:rPr>
            </w:pPr>
            <w:r w:rsidRPr="00CC29FF">
              <w:rPr>
                <w:rFonts w:ascii="Times New Roman" w:eastAsia="Times New Roman" w:hAnsi="Times New Roman"/>
                <w:color w:val="000000"/>
                <w:w w:val="98"/>
                <w:sz w:val="24"/>
                <w:lang w:val="ru-RU"/>
              </w:rPr>
              <w:t xml:space="preserve">Первая помощь и </w:t>
            </w:r>
            <w:r w:rsidRPr="00CC29FF">
              <w:rPr>
                <w:lang w:val="ru-RU"/>
              </w:rPr>
              <w:br/>
            </w:r>
            <w:r w:rsidRPr="00CC29FF">
              <w:rPr>
                <w:rFonts w:ascii="Times New Roman" w:eastAsia="Times New Roman" w:hAnsi="Times New Roman"/>
                <w:color w:val="000000"/>
                <w:w w:val="98"/>
                <w:sz w:val="24"/>
                <w:lang w:val="ru-RU"/>
              </w:rPr>
              <w:t>самопомощь при неотложных состояниях.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20.01.2023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pPr>
            <w:r>
              <w:rPr>
                <w:rFonts w:ascii="Times New Roman" w:eastAsia="Times New Roman" w:hAnsi="Times New Roman"/>
                <w:color w:val="000000"/>
                <w:w w:val="98"/>
                <w:sz w:val="24"/>
              </w:rPr>
              <w:t xml:space="preserve"> Тестирование;</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19.</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Pr>
                <w:lang w:val="ru-RU"/>
              </w:rPr>
            </w:pPr>
            <w:r w:rsidRPr="00CC29FF">
              <w:rPr>
                <w:rFonts w:ascii="Times New Roman" w:eastAsia="Times New Roman" w:hAnsi="Times New Roman"/>
                <w:color w:val="000000"/>
                <w:w w:val="98"/>
                <w:sz w:val="24"/>
                <w:lang w:val="ru-RU"/>
              </w:rPr>
              <w:t xml:space="preserve">Первая помощь и </w:t>
            </w:r>
            <w:r w:rsidRPr="00CC29FF">
              <w:rPr>
                <w:lang w:val="ru-RU"/>
              </w:rPr>
              <w:br/>
            </w:r>
            <w:r w:rsidRPr="00CC29FF">
              <w:rPr>
                <w:rFonts w:ascii="Times New Roman" w:eastAsia="Times New Roman" w:hAnsi="Times New Roman"/>
                <w:color w:val="000000"/>
                <w:w w:val="98"/>
                <w:sz w:val="24"/>
                <w:lang w:val="ru-RU"/>
              </w:rPr>
              <w:t>самопомощь при неотложных состояниях.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27.01.2023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6" w:after="0" w:line="262" w:lineRule="auto"/>
              <w:ind w:right="288"/>
            </w:pPr>
            <w:r>
              <w:rPr>
                <w:rFonts w:ascii="Times New Roman" w:eastAsia="Times New Roman" w:hAnsi="Times New Roman"/>
                <w:color w:val="000000"/>
                <w:w w:val="98"/>
                <w:sz w:val="24"/>
              </w:rPr>
              <w:t xml:space="preserve"> Письменный </w:t>
            </w:r>
            <w:r>
              <w:tab/>
            </w:r>
            <w:r>
              <w:rPr>
                <w:rFonts w:ascii="Times New Roman" w:eastAsia="Times New Roman" w:hAnsi="Times New Roman"/>
                <w:color w:val="000000"/>
                <w:w w:val="98"/>
                <w:sz w:val="24"/>
              </w:rPr>
              <w:t>контроль;</w:t>
            </w:r>
          </w:p>
        </w:tc>
      </w:tr>
      <w:tr w:rsidR="00670663">
        <w:trPr>
          <w:trHeight w:hRule="exact" w:val="812"/>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20.</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pPr>
            <w:r>
              <w:rPr>
                <w:rFonts w:ascii="Times New Roman" w:eastAsia="Times New Roman" w:hAnsi="Times New Roman"/>
                <w:color w:val="000000"/>
                <w:w w:val="98"/>
                <w:sz w:val="24"/>
              </w:rPr>
              <w:t xml:space="preserve">Общение — основа </w:t>
            </w:r>
            <w:r>
              <w:br/>
            </w:r>
            <w:r>
              <w:rPr>
                <w:rFonts w:ascii="Times New Roman" w:eastAsia="Times New Roman" w:hAnsi="Times New Roman"/>
                <w:color w:val="000000"/>
                <w:w w:val="98"/>
                <w:sz w:val="24"/>
              </w:rPr>
              <w:t>социального взаимодействия.</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03.02.2023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21.</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8" w:after="0" w:line="271" w:lineRule="auto"/>
              <w:ind w:left="70" w:right="576"/>
              <w:rPr>
                <w:lang w:val="ru-RU"/>
              </w:rPr>
            </w:pPr>
            <w:r w:rsidRPr="00CC29FF">
              <w:rPr>
                <w:rFonts w:ascii="Times New Roman" w:eastAsia="Times New Roman" w:hAnsi="Times New Roman"/>
                <w:color w:val="000000"/>
                <w:w w:val="98"/>
                <w:sz w:val="24"/>
                <w:lang w:val="ru-RU"/>
              </w:rPr>
              <w:t xml:space="preserve">Безопасные способы </w:t>
            </w:r>
            <w:r w:rsidRPr="00CC29FF">
              <w:rPr>
                <w:lang w:val="ru-RU"/>
              </w:rPr>
              <w:br/>
            </w:r>
            <w:r w:rsidRPr="00CC29FF">
              <w:rPr>
                <w:rFonts w:ascii="Times New Roman" w:eastAsia="Times New Roman" w:hAnsi="Times New Roman"/>
                <w:color w:val="000000"/>
                <w:w w:val="98"/>
                <w:sz w:val="24"/>
                <w:lang w:val="ru-RU"/>
              </w:rPr>
              <w:t>избегания и разрешения конфликтных ситуаций.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1</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10.02.2023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8" w:after="0" w:line="262" w:lineRule="auto"/>
              <w:ind w:right="288"/>
            </w:pPr>
            <w:r>
              <w:rPr>
                <w:rFonts w:ascii="Times New Roman" w:eastAsia="Times New Roman" w:hAnsi="Times New Roman"/>
                <w:color w:val="000000"/>
                <w:w w:val="98"/>
                <w:sz w:val="24"/>
              </w:rPr>
              <w:t xml:space="preserve"> Практическая </w:t>
            </w:r>
            <w:r>
              <w:tab/>
            </w:r>
            <w:r>
              <w:rPr>
                <w:rFonts w:ascii="Times New Roman" w:eastAsia="Times New Roman" w:hAnsi="Times New Roman"/>
                <w:color w:val="000000"/>
                <w:w w:val="98"/>
                <w:sz w:val="24"/>
              </w:rPr>
              <w:t>работа;</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22.</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8" w:after="0" w:line="262" w:lineRule="auto"/>
              <w:ind w:left="70" w:right="576"/>
              <w:rPr>
                <w:lang w:val="ru-RU"/>
              </w:rPr>
            </w:pPr>
            <w:r w:rsidRPr="00CC29FF">
              <w:rPr>
                <w:rFonts w:ascii="Times New Roman" w:eastAsia="Times New Roman" w:hAnsi="Times New Roman"/>
                <w:color w:val="000000"/>
                <w:w w:val="98"/>
                <w:sz w:val="24"/>
                <w:lang w:val="ru-RU"/>
              </w:rPr>
              <w:t>Манипуляция и способы противостоять ей.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jc w:val="center"/>
            </w:pPr>
            <w:r>
              <w:rPr>
                <w:rFonts w:ascii="Times New Roman" w:eastAsia="Times New Roman" w:hAnsi="Times New Roman"/>
                <w:color w:val="000000"/>
                <w:w w:val="98"/>
                <w:sz w:val="24"/>
              </w:rPr>
              <w:t>17.02.2023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8" w:after="0" w:line="230" w:lineRule="auto"/>
            </w:pPr>
            <w:r>
              <w:rPr>
                <w:rFonts w:ascii="Times New Roman" w:eastAsia="Times New Roman" w:hAnsi="Times New Roman"/>
                <w:color w:val="000000"/>
                <w:w w:val="98"/>
                <w:sz w:val="24"/>
              </w:rPr>
              <w:t xml:space="preserve"> Устный опрос;</w:t>
            </w:r>
          </w:p>
        </w:tc>
      </w:tr>
      <w:tr w:rsidR="00670663">
        <w:trPr>
          <w:trHeight w:hRule="exact" w:val="114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23.</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71" w:lineRule="auto"/>
              <w:ind w:left="70" w:right="692"/>
              <w:jc w:val="both"/>
              <w:rPr>
                <w:lang w:val="ru-RU"/>
              </w:rPr>
            </w:pPr>
            <w:r w:rsidRPr="00CC29FF">
              <w:rPr>
                <w:rFonts w:ascii="Times New Roman" w:eastAsia="Times New Roman" w:hAnsi="Times New Roman"/>
                <w:color w:val="000000"/>
                <w:w w:val="98"/>
                <w:sz w:val="24"/>
                <w:lang w:val="ru-RU"/>
              </w:rPr>
              <w:t>Безопасное поведение и современные увлечения молодёжи.</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03.03.2023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24.</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 xml:space="preserve">Опасные программы и </w:t>
            </w:r>
            <w:r w:rsidRPr="00CC29FF">
              <w:rPr>
                <w:lang w:val="ru-RU"/>
              </w:rPr>
              <w:br/>
            </w:r>
            <w:r w:rsidRPr="00CC29FF">
              <w:rPr>
                <w:rFonts w:ascii="Times New Roman" w:eastAsia="Times New Roman" w:hAnsi="Times New Roman"/>
                <w:color w:val="000000"/>
                <w:w w:val="98"/>
                <w:sz w:val="24"/>
                <w:lang w:val="ru-RU"/>
              </w:rPr>
              <w:t>явления цифровой среды.</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10.03.2023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25.</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62" w:lineRule="auto"/>
              <w:ind w:left="70" w:right="864"/>
            </w:pPr>
            <w:r>
              <w:rPr>
                <w:rFonts w:ascii="Times New Roman" w:eastAsia="Times New Roman" w:hAnsi="Times New Roman"/>
                <w:color w:val="000000"/>
                <w:w w:val="98"/>
                <w:sz w:val="24"/>
              </w:rPr>
              <w:t>Безопасные правила цифрового поведения.</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17.03.2023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tabs>
                <w:tab w:val="left" w:pos="154"/>
              </w:tabs>
              <w:autoSpaceDE w:val="0"/>
              <w:autoSpaceDN w:val="0"/>
              <w:spacing w:before="96" w:after="0" w:line="262" w:lineRule="auto"/>
              <w:ind w:right="288"/>
            </w:pPr>
            <w:r>
              <w:rPr>
                <w:rFonts w:ascii="Times New Roman" w:eastAsia="Times New Roman" w:hAnsi="Times New Roman"/>
                <w:color w:val="000000"/>
                <w:w w:val="98"/>
                <w:sz w:val="24"/>
              </w:rPr>
              <w:t xml:space="preserve"> Письменный </w:t>
            </w:r>
            <w:r>
              <w:tab/>
            </w:r>
            <w:r>
              <w:rPr>
                <w:rFonts w:ascii="Times New Roman" w:eastAsia="Times New Roman" w:hAnsi="Times New Roman"/>
                <w:color w:val="000000"/>
                <w:w w:val="98"/>
                <w:sz w:val="24"/>
              </w:rPr>
              <w:t>контроль;</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26.</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288"/>
              <w:rPr>
                <w:lang w:val="ru-RU"/>
              </w:rPr>
            </w:pPr>
            <w:r w:rsidRPr="00CC29FF">
              <w:rPr>
                <w:rFonts w:ascii="Times New Roman" w:eastAsia="Times New Roman" w:hAnsi="Times New Roman"/>
                <w:color w:val="000000"/>
                <w:w w:val="98"/>
                <w:sz w:val="24"/>
                <w:lang w:val="ru-RU"/>
              </w:rPr>
              <w:t>Деструктивные течения в Интернете и защита от них.</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24.03.2023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47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27.</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ind w:left="70" w:right="288"/>
              <w:rPr>
                <w:lang w:val="ru-RU"/>
              </w:rPr>
            </w:pPr>
            <w:r w:rsidRPr="00CC29FF">
              <w:rPr>
                <w:rFonts w:ascii="Times New Roman" w:eastAsia="Times New Roman" w:hAnsi="Times New Roman"/>
                <w:color w:val="000000"/>
                <w:w w:val="98"/>
                <w:sz w:val="24"/>
                <w:lang w:val="ru-RU"/>
              </w:rPr>
              <w:t>Общественно-</w:t>
            </w:r>
            <w:r w:rsidRPr="00CC29FF">
              <w:rPr>
                <w:lang w:val="ru-RU"/>
              </w:rPr>
              <w:br/>
            </w:r>
            <w:r w:rsidRPr="00CC29FF">
              <w:rPr>
                <w:rFonts w:ascii="Times New Roman" w:eastAsia="Times New Roman" w:hAnsi="Times New Roman"/>
                <w:color w:val="000000"/>
                <w:w w:val="98"/>
                <w:sz w:val="24"/>
                <w:lang w:val="ru-RU"/>
              </w:rPr>
              <w:t xml:space="preserve">государственная система противодействия </w:t>
            </w:r>
            <w:r w:rsidRPr="00CC29FF">
              <w:rPr>
                <w:lang w:val="ru-RU"/>
              </w:rPr>
              <w:br/>
            </w:r>
            <w:r w:rsidRPr="00CC29FF">
              <w:rPr>
                <w:rFonts w:ascii="Times New Roman" w:eastAsia="Times New Roman" w:hAnsi="Times New Roman"/>
                <w:color w:val="000000"/>
                <w:w w:val="98"/>
                <w:sz w:val="24"/>
                <w:lang w:val="ru-RU"/>
              </w:rPr>
              <w:t>экстремизму и терроризму.</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07.04.2023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pPr>
            <w:r>
              <w:rPr>
                <w:rFonts w:ascii="Times New Roman" w:eastAsia="Times New Roman" w:hAnsi="Times New Roman"/>
                <w:color w:val="000000"/>
                <w:w w:val="98"/>
                <w:sz w:val="24"/>
              </w:rPr>
              <w:t xml:space="preserve"> Устный опрос;</w:t>
            </w:r>
          </w:p>
        </w:tc>
      </w:tr>
      <w:tr w:rsidR="00670663">
        <w:trPr>
          <w:trHeight w:hRule="exact" w:val="946"/>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28.</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Безопасные действия при угрозе теракта.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14.04.2023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bl>
    <w:p w:rsidR="00670663" w:rsidRDefault="00670663">
      <w:pPr>
        <w:autoSpaceDE w:val="0"/>
        <w:autoSpaceDN w:val="0"/>
        <w:spacing w:after="0" w:line="14" w:lineRule="exact"/>
      </w:pPr>
    </w:p>
    <w:p w:rsidR="00670663" w:rsidRDefault="00670663">
      <w:pPr>
        <w:sectPr w:rsidR="00670663">
          <w:pgSz w:w="11900" w:h="16840"/>
          <w:pgMar w:top="284" w:right="556" w:bottom="464" w:left="664" w:header="720" w:footer="720" w:gutter="0"/>
          <w:cols w:space="720" w:equalWidth="0">
            <w:col w:w="10680" w:space="0"/>
          </w:cols>
          <w:docGrid w:linePitch="360"/>
        </w:sectPr>
      </w:pPr>
    </w:p>
    <w:p w:rsidR="00670663" w:rsidRDefault="00670663">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96"/>
        <w:gridCol w:w="3196"/>
        <w:gridCol w:w="718"/>
        <w:gridCol w:w="1592"/>
        <w:gridCol w:w="1640"/>
        <w:gridCol w:w="1214"/>
        <w:gridCol w:w="1794"/>
      </w:tblGrid>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29.</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Безопасные действия при совершении теракта.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21.04.2023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81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30.</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432"/>
              <w:rPr>
                <w:lang w:val="ru-RU"/>
              </w:rPr>
            </w:pPr>
            <w:r w:rsidRPr="00CC29FF">
              <w:rPr>
                <w:rFonts w:ascii="Times New Roman" w:eastAsia="Times New Roman" w:hAnsi="Times New Roman"/>
                <w:color w:val="000000"/>
                <w:w w:val="98"/>
                <w:sz w:val="24"/>
                <w:lang w:val="ru-RU"/>
              </w:rPr>
              <w:t>Безопасные действия при совершении теракта.</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28.04.2023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80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31.</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81" w:lineRule="auto"/>
              <w:ind w:left="70" w:right="288"/>
              <w:rPr>
                <w:lang w:val="ru-RU"/>
              </w:rPr>
            </w:pPr>
            <w:r w:rsidRPr="00CC29FF">
              <w:rPr>
                <w:rFonts w:ascii="Times New Roman" w:eastAsia="Times New Roman" w:hAnsi="Times New Roman"/>
                <w:color w:val="000000"/>
                <w:w w:val="98"/>
                <w:sz w:val="24"/>
                <w:lang w:val="ru-RU"/>
              </w:rPr>
              <w:t xml:space="preserve">Роль личности, общества и государства в </w:t>
            </w:r>
            <w:r w:rsidRPr="00CC29FF">
              <w:rPr>
                <w:lang w:val="ru-RU"/>
              </w:rPr>
              <w:br/>
            </w:r>
            <w:r w:rsidRPr="00CC29FF">
              <w:rPr>
                <w:rFonts w:ascii="Times New Roman" w:eastAsia="Times New Roman" w:hAnsi="Times New Roman"/>
                <w:color w:val="000000"/>
                <w:w w:val="98"/>
                <w:sz w:val="24"/>
                <w:lang w:val="ru-RU"/>
              </w:rPr>
              <w:t xml:space="preserve">предупреждении и </w:t>
            </w:r>
            <w:r w:rsidRPr="00CC29FF">
              <w:rPr>
                <w:lang w:val="ru-RU"/>
              </w:rPr>
              <w:br/>
            </w:r>
            <w:r w:rsidRPr="00CC29FF">
              <w:rPr>
                <w:rFonts w:ascii="Times New Roman" w:eastAsia="Times New Roman" w:hAnsi="Times New Roman"/>
                <w:color w:val="000000"/>
                <w:w w:val="98"/>
                <w:sz w:val="24"/>
                <w:lang w:val="ru-RU"/>
              </w:rPr>
              <w:t>ликвидации чрезвычайных ситуаций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jc w:val="center"/>
            </w:pPr>
            <w:r>
              <w:rPr>
                <w:rFonts w:ascii="Times New Roman" w:eastAsia="Times New Roman" w:hAnsi="Times New Roman"/>
                <w:color w:val="000000"/>
                <w:w w:val="98"/>
                <w:sz w:val="24"/>
              </w:rPr>
              <w:t>05.05.2023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0" w:lineRule="auto"/>
            </w:pPr>
            <w:r>
              <w:rPr>
                <w:rFonts w:ascii="Times New Roman" w:eastAsia="Times New Roman" w:hAnsi="Times New Roman"/>
                <w:color w:val="000000"/>
                <w:w w:val="98"/>
                <w:sz w:val="24"/>
              </w:rPr>
              <w:t xml:space="preserve"> Устный опрос;</w:t>
            </w:r>
          </w:p>
        </w:tc>
      </w:tr>
      <w:tr w:rsidR="00670663">
        <w:trPr>
          <w:trHeight w:hRule="exact" w:val="180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32.</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81" w:lineRule="auto"/>
              <w:ind w:left="70" w:right="288"/>
              <w:rPr>
                <w:lang w:val="ru-RU"/>
              </w:rPr>
            </w:pPr>
            <w:r w:rsidRPr="00CC29FF">
              <w:rPr>
                <w:rFonts w:ascii="Times New Roman" w:eastAsia="Times New Roman" w:hAnsi="Times New Roman"/>
                <w:color w:val="000000"/>
                <w:w w:val="98"/>
                <w:sz w:val="24"/>
                <w:lang w:val="ru-RU"/>
              </w:rPr>
              <w:t xml:space="preserve">Роль личности, общества и государства в </w:t>
            </w:r>
            <w:r w:rsidRPr="00CC29FF">
              <w:rPr>
                <w:lang w:val="ru-RU"/>
              </w:rPr>
              <w:br/>
            </w:r>
            <w:r w:rsidRPr="00CC29FF">
              <w:rPr>
                <w:rFonts w:ascii="Times New Roman" w:eastAsia="Times New Roman" w:hAnsi="Times New Roman"/>
                <w:color w:val="000000"/>
                <w:w w:val="98"/>
                <w:sz w:val="24"/>
                <w:lang w:val="ru-RU"/>
              </w:rPr>
              <w:t xml:space="preserve">предупреждении и </w:t>
            </w:r>
            <w:r w:rsidRPr="00CC29FF">
              <w:rPr>
                <w:lang w:val="ru-RU"/>
              </w:rPr>
              <w:br/>
            </w:r>
            <w:r w:rsidRPr="00CC29FF">
              <w:rPr>
                <w:rFonts w:ascii="Times New Roman" w:eastAsia="Times New Roman" w:hAnsi="Times New Roman"/>
                <w:color w:val="000000"/>
                <w:w w:val="98"/>
                <w:sz w:val="24"/>
                <w:lang w:val="ru-RU"/>
              </w:rPr>
              <w:t>ликвидации чрезвычайных ситуаций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12.05.2023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Тестирование;</w:t>
            </w:r>
          </w:p>
        </w:tc>
      </w:tr>
      <w:tr w:rsidR="00670663">
        <w:trPr>
          <w:trHeight w:hRule="exact" w:val="147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33.</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ind w:left="70" w:right="288"/>
              <w:rPr>
                <w:lang w:val="ru-RU"/>
              </w:rPr>
            </w:pPr>
            <w:r w:rsidRPr="00CC29FF">
              <w:rPr>
                <w:rFonts w:ascii="Times New Roman" w:eastAsia="Times New Roman" w:hAnsi="Times New Roman"/>
                <w:color w:val="000000"/>
                <w:w w:val="98"/>
                <w:sz w:val="24"/>
                <w:lang w:val="ru-RU"/>
              </w:rPr>
              <w:t xml:space="preserve">Мероприятия по </w:t>
            </w:r>
            <w:r w:rsidRPr="00CC29FF">
              <w:rPr>
                <w:lang w:val="ru-RU"/>
              </w:rPr>
              <w:br/>
            </w:r>
            <w:r w:rsidRPr="00CC29FF">
              <w:rPr>
                <w:rFonts w:ascii="Times New Roman" w:eastAsia="Times New Roman" w:hAnsi="Times New Roman"/>
                <w:color w:val="000000"/>
                <w:w w:val="98"/>
                <w:sz w:val="24"/>
                <w:lang w:val="ru-RU"/>
              </w:rPr>
              <w:t xml:space="preserve">предупреждению и </w:t>
            </w:r>
            <w:r w:rsidRPr="00CC29FF">
              <w:rPr>
                <w:lang w:val="ru-RU"/>
              </w:rPr>
              <w:br/>
            </w:r>
            <w:r w:rsidRPr="00CC29FF">
              <w:rPr>
                <w:rFonts w:ascii="Times New Roman" w:eastAsia="Times New Roman" w:hAnsi="Times New Roman"/>
                <w:color w:val="000000"/>
                <w:w w:val="98"/>
                <w:sz w:val="24"/>
                <w:lang w:val="ru-RU"/>
              </w:rPr>
              <w:t>ликвидации чрезвычайных ситуаций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19.05.2023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1474"/>
        </w:trPr>
        <w:tc>
          <w:tcPr>
            <w:tcW w:w="4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34.</w:t>
            </w:r>
          </w:p>
        </w:tc>
        <w:tc>
          <w:tcPr>
            <w:tcW w:w="3196"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ind w:left="70" w:right="288"/>
              <w:rPr>
                <w:lang w:val="ru-RU"/>
              </w:rPr>
            </w:pPr>
            <w:r w:rsidRPr="00CC29FF">
              <w:rPr>
                <w:rFonts w:ascii="Times New Roman" w:eastAsia="Times New Roman" w:hAnsi="Times New Roman"/>
                <w:color w:val="000000"/>
                <w:w w:val="98"/>
                <w:sz w:val="24"/>
                <w:lang w:val="ru-RU"/>
              </w:rPr>
              <w:t xml:space="preserve">Мероприятия по </w:t>
            </w:r>
            <w:r w:rsidRPr="00CC29FF">
              <w:rPr>
                <w:lang w:val="ru-RU"/>
              </w:rPr>
              <w:br/>
            </w:r>
            <w:r w:rsidRPr="00CC29FF">
              <w:rPr>
                <w:rFonts w:ascii="Times New Roman" w:eastAsia="Times New Roman" w:hAnsi="Times New Roman"/>
                <w:color w:val="000000"/>
                <w:w w:val="98"/>
                <w:sz w:val="24"/>
                <w:lang w:val="ru-RU"/>
              </w:rPr>
              <w:t xml:space="preserve">предупреждению и </w:t>
            </w:r>
            <w:r w:rsidRPr="00CC29FF">
              <w:rPr>
                <w:lang w:val="ru-RU"/>
              </w:rPr>
              <w:br/>
            </w:r>
            <w:r w:rsidRPr="00CC29FF">
              <w:rPr>
                <w:rFonts w:ascii="Times New Roman" w:eastAsia="Times New Roman" w:hAnsi="Times New Roman"/>
                <w:color w:val="000000"/>
                <w:w w:val="98"/>
                <w:sz w:val="24"/>
                <w:lang w:val="ru-RU"/>
              </w:rPr>
              <w:t>ликвидации чрезвычайных ситуаций</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1</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jc w:val="center"/>
            </w:pPr>
            <w:r>
              <w:rPr>
                <w:rFonts w:ascii="Times New Roman" w:eastAsia="Times New Roman" w:hAnsi="Times New Roman"/>
                <w:color w:val="000000"/>
                <w:w w:val="98"/>
                <w:sz w:val="24"/>
              </w:rPr>
              <w:t>26.05.2023</w:t>
            </w:r>
          </w:p>
        </w:tc>
        <w:tc>
          <w:tcPr>
            <w:tcW w:w="1794"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pPr>
            <w:r>
              <w:rPr>
                <w:rFonts w:ascii="Times New Roman" w:eastAsia="Times New Roman" w:hAnsi="Times New Roman"/>
                <w:color w:val="000000"/>
                <w:w w:val="98"/>
                <w:sz w:val="24"/>
              </w:rPr>
              <w:t xml:space="preserve"> Устный опрос;</w:t>
            </w:r>
          </w:p>
        </w:tc>
      </w:tr>
      <w:tr w:rsidR="00670663">
        <w:trPr>
          <w:trHeight w:hRule="exact" w:val="794"/>
        </w:trPr>
        <w:tc>
          <w:tcPr>
            <w:tcW w:w="369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Pr="00CC29FF" w:rsidRDefault="00CC29FF">
            <w:pPr>
              <w:autoSpaceDE w:val="0"/>
              <w:autoSpaceDN w:val="0"/>
              <w:spacing w:before="96" w:after="0" w:line="262" w:lineRule="auto"/>
              <w:ind w:left="70" w:right="144"/>
              <w:rPr>
                <w:lang w:val="ru-RU"/>
              </w:rPr>
            </w:pPr>
            <w:r w:rsidRPr="00CC29FF">
              <w:rPr>
                <w:rFonts w:ascii="Times New Roman" w:eastAsia="Times New Roman" w:hAnsi="Times New Roman"/>
                <w:color w:val="000000"/>
                <w:w w:val="98"/>
                <w:sz w:val="24"/>
                <w:lang w:val="ru-RU"/>
              </w:rPr>
              <w:t>ОБЩЕЕ КОЛИЧЕСТВО ЧАСОВ ПО ПРОГРАММЕ</w:t>
            </w:r>
          </w:p>
        </w:tc>
        <w:tc>
          <w:tcPr>
            <w:tcW w:w="718"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0"/>
            </w:pPr>
            <w:r>
              <w:rPr>
                <w:rFonts w:ascii="Times New Roman" w:eastAsia="Times New Roman" w:hAnsi="Times New Roman"/>
                <w:color w:val="000000"/>
                <w:w w:val="98"/>
                <w:sz w:val="24"/>
              </w:rPr>
              <w:t>34</w:t>
            </w:r>
          </w:p>
        </w:tc>
        <w:tc>
          <w:tcPr>
            <w:tcW w:w="1592"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0</w:t>
            </w:r>
          </w:p>
        </w:tc>
        <w:tc>
          <w:tcPr>
            <w:tcW w:w="1640" w:type="dxa"/>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CC29FF">
            <w:pPr>
              <w:autoSpaceDE w:val="0"/>
              <w:autoSpaceDN w:val="0"/>
              <w:spacing w:before="96" w:after="0" w:line="233" w:lineRule="auto"/>
              <w:ind w:left="72"/>
            </w:pPr>
            <w:r>
              <w:rPr>
                <w:rFonts w:ascii="Times New Roman" w:eastAsia="Times New Roman" w:hAnsi="Times New Roman"/>
                <w:color w:val="000000"/>
                <w:w w:val="98"/>
                <w:sz w:val="24"/>
              </w:rPr>
              <w:t>2</w:t>
            </w:r>
          </w:p>
        </w:tc>
        <w:tc>
          <w:tcPr>
            <w:tcW w:w="30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70663" w:rsidRDefault="00670663"/>
        </w:tc>
      </w:tr>
    </w:tbl>
    <w:p w:rsidR="00670663" w:rsidRDefault="00670663">
      <w:pPr>
        <w:autoSpaceDE w:val="0"/>
        <w:autoSpaceDN w:val="0"/>
        <w:spacing w:after="0" w:line="14" w:lineRule="exact"/>
      </w:pPr>
    </w:p>
    <w:p w:rsidR="00670663" w:rsidRDefault="00670663">
      <w:pPr>
        <w:sectPr w:rsidR="00670663">
          <w:pgSz w:w="11900" w:h="16840"/>
          <w:pgMar w:top="284" w:right="556" w:bottom="1440" w:left="664" w:header="720" w:footer="720" w:gutter="0"/>
          <w:cols w:space="720" w:equalWidth="0">
            <w:col w:w="10680" w:space="0"/>
          </w:cols>
          <w:docGrid w:linePitch="360"/>
        </w:sectPr>
      </w:pPr>
    </w:p>
    <w:p w:rsidR="00670663" w:rsidRDefault="00670663">
      <w:pPr>
        <w:autoSpaceDE w:val="0"/>
        <w:autoSpaceDN w:val="0"/>
        <w:spacing w:after="78" w:line="220" w:lineRule="exact"/>
      </w:pPr>
    </w:p>
    <w:p w:rsidR="00670663" w:rsidRDefault="00CC29FF">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670663" w:rsidRDefault="00CC29FF">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670663" w:rsidRPr="00CC29FF" w:rsidRDefault="00CC29FF">
      <w:pPr>
        <w:autoSpaceDE w:val="0"/>
        <w:autoSpaceDN w:val="0"/>
        <w:spacing w:before="166" w:after="0" w:line="271" w:lineRule="auto"/>
        <w:ind w:right="288"/>
        <w:rPr>
          <w:lang w:val="ru-RU"/>
        </w:rPr>
      </w:pPr>
      <w:r w:rsidRPr="00CC29FF">
        <w:rPr>
          <w:rFonts w:ascii="Times New Roman" w:eastAsia="Times New Roman" w:hAnsi="Times New Roman"/>
          <w:color w:val="000000"/>
          <w:sz w:val="24"/>
          <w:lang w:val="ru-RU"/>
        </w:rPr>
        <w:t>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 Введите свой вариант:</w:t>
      </w:r>
    </w:p>
    <w:p w:rsidR="00670663" w:rsidRPr="00CC29FF" w:rsidRDefault="00CC29FF">
      <w:pPr>
        <w:autoSpaceDE w:val="0"/>
        <w:autoSpaceDN w:val="0"/>
        <w:spacing w:before="262" w:after="0" w:line="230" w:lineRule="auto"/>
        <w:rPr>
          <w:lang w:val="ru-RU"/>
        </w:rPr>
      </w:pPr>
      <w:r w:rsidRPr="00CC29FF">
        <w:rPr>
          <w:rFonts w:ascii="Times New Roman" w:eastAsia="Times New Roman" w:hAnsi="Times New Roman"/>
          <w:b/>
          <w:color w:val="000000"/>
          <w:sz w:val="24"/>
          <w:lang w:val="ru-RU"/>
        </w:rPr>
        <w:t>МЕТОДИЧЕСКИЕ МАТЕРИАЛЫ ДЛЯ УЧИТЕЛЯ</w:t>
      </w:r>
    </w:p>
    <w:p w:rsidR="00670663" w:rsidRPr="00CC29FF" w:rsidRDefault="00CC29FF">
      <w:pPr>
        <w:autoSpaceDE w:val="0"/>
        <w:autoSpaceDN w:val="0"/>
        <w:spacing w:before="166" w:after="0" w:line="278" w:lineRule="auto"/>
        <w:ind w:right="1440"/>
        <w:rPr>
          <w:lang w:val="ru-RU"/>
        </w:rPr>
      </w:pP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mchs</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gov</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C29FF">
        <w:rPr>
          <w:rFonts w:ascii="Times New Roman" w:eastAsia="Times New Roman" w:hAnsi="Times New Roman"/>
          <w:color w:val="000000"/>
          <w:sz w:val="24"/>
          <w:lang w:val="ru-RU"/>
        </w:rPr>
        <w:t xml:space="preserve">/ </w:t>
      </w:r>
      <w:r w:rsidRPr="00CC29FF">
        <w:rPr>
          <w:lang w:val="ru-RU"/>
        </w:rPr>
        <w:br/>
      </w: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narkotiki</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C29FF">
        <w:rPr>
          <w:rFonts w:ascii="Times New Roman" w:eastAsia="Times New Roman" w:hAnsi="Times New Roman"/>
          <w:color w:val="000000"/>
          <w:sz w:val="24"/>
          <w:lang w:val="ru-RU"/>
        </w:rPr>
        <w:t xml:space="preserve">/ </w:t>
      </w:r>
      <w:r w:rsidRPr="00CC29FF">
        <w:rPr>
          <w:lang w:val="ru-RU"/>
        </w:rPr>
        <w:br/>
      </w: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ssga</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AllMetodMaterial</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w:t>
      </w:r>
      <w:proofErr w:type="spellEnd"/>
      <w:r w:rsidRPr="00CC29FF">
        <w:rPr>
          <w:rFonts w:ascii="Times New Roman" w:eastAsia="Times New Roman" w:hAnsi="Times New Roman"/>
          <w:color w:val="000000"/>
          <w:sz w:val="24"/>
          <w:lang w:val="ru-RU"/>
        </w:rPr>
        <w:t>_</w:t>
      </w:r>
      <w:r>
        <w:rPr>
          <w:rFonts w:ascii="Times New Roman" w:eastAsia="Times New Roman" w:hAnsi="Times New Roman"/>
          <w:color w:val="000000"/>
          <w:sz w:val="24"/>
        </w:rPr>
        <w:t>mat</w:t>
      </w:r>
      <w:r w:rsidRPr="00CC29FF">
        <w:rPr>
          <w:rFonts w:ascii="Times New Roman" w:eastAsia="Times New Roman" w:hAnsi="Times New Roman"/>
          <w:color w:val="000000"/>
          <w:sz w:val="24"/>
          <w:lang w:val="ru-RU"/>
        </w:rPr>
        <w:t>_</w:t>
      </w:r>
      <w:r>
        <w:rPr>
          <w:rFonts w:ascii="Times New Roman" w:eastAsia="Times New Roman" w:hAnsi="Times New Roman"/>
          <w:color w:val="000000"/>
          <w:sz w:val="24"/>
        </w:rPr>
        <w:t>for</w:t>
      </w:r>
      <w:r w:rsidRPr="00CC29FF">
        <w:rPr>
          <w:rFonts w:ascii="Times New Roman" w:eastAsia="Times New Roman" w:hAnsi="Times New Roman"/>
          <w:color w:val="000000"/>
          <w:sz w:val="24"/>
          <w:lang w:val="ru-RU"/>
        </w:rPr>
        <w:t>_</w:t>
      </w:r>
      <w:proofErr w:type="spellStart"/>
      <w:r>
        <w:rPr>
          <w:rFonts w:ascii="Times New Roman" w:eastAsia="Times New Roman" w:hAnsi="Times New Roman"/>
          <w:color w:val="000000"/>
          <w:sz w:val="24"/>
        </w:rPr>
        <w:t>ioot</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metodichki</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bgd</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oglavlenie</w:t>
      </w:r>
      <w:proofErr w:type="spellEnd"/>
      <w:r w:rsidRPr="00CC29FF">
        <w:rPr>
          <w:rFonts w:ascii="Times New Roman" w:eastAsia="Times New Roman" w:hAnsi="Times New Roman"/>
          <w:color w:val="000000"/>
          <w:sz w:val="24"/>
          <w:lang w:val="ru-RU"/>
        </w:rPr>
        <w:t>_1.</w:t>
      </w:r>
      <w:r>
        <w:rPr>
          <w:rFonts w:ascii="Times New Roman" w:eastAsia="Times New Roman" w:hAnsi="Times New Roman"/>
          <w:color w:val="000000"/>
          <w:sz w:val="24"/>
        </w:rPr>
        <w:t>html</w:t>
      </w:r>
      <w:r w:rsidRPr="00CC29FF">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fireman</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C29FF">
        <w:rPr>
          <w:rFonts w:ascii="Times New Roman" w:eastAsia="Times New Roman" w:hAnsi="Times New Roman"/>
          <w:color w:val="000000"/>
          <w:sz w:val="24"/>
          <w:lang w:val="ru-RU"/>
        </w:rPr>
        <w:t>/</w:t>
      </w:r>
    </w:p>
    <w:p w:rsidR="00670663" w:rsidRPr="00CC29FF" w:rsidRDefault="00CC29FF">
      <w:pPr>
        <w:autoSpaceDE w:val="0"/>
        <w:autoSpaceDN w:val="0"/>
        <w:spacing w:before="262" w:after="0" w:line="230" w:lineRule="auto"/>
        <w:rPr>
          <w:lang w:val="ru-RU"/>
        </w:rPr>
      </w:pPr>
      <w:r w:rsidRPr="00CC29FF">
        <w:rPr>
          <w:rFonts w:ascii="Times New Roman" w:eastAsia="Times New Roman" w:hAnsi="Times New Roman"/>
          <w:b/>
          <w:color w:val="000000"/>
          <w:sz w:val="24"/>
          <w:lang w:val="ru-RU"/>
        </w:rPr>
        <w:t>ЦИФРОВЫЕ ОБРАЗОВАТЕЛЬНЫЕ РЕСУРСЫ И РЕСУРСЫ СЕТИ ИНТЕРНЕТ</w:t>
      </w:r>
    </w:p>
    <w:p w:rsidR="00670663" w:rsidRPr="00CC29FF" w:rsidRDefault="00CC29FF">
      <w:pPr>
        <w:autoSpaceDE w:val="0"/>
        <w:autoSpaceDN w:val="0"/>
        <w:spacing w:before="166" w:after="0" w:line="262" w:lineRule="auto"/>
        <w:ind w:right="7776"/>
        <w:rPr>
          <w:lang w:val="ru-RU"/>
        </w:rPr>
      </w:pP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fzr</w:t>
      </w:r>
      <w:proofErr w:type="spellEnd"/>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CC29FF">
        <w:rPr>
          <w:rFonts w:ascii="Times New Roman" w:eastAsia="Times New Roman" w:hAnsi="Times New Roman"/>
          <w:color w:val="000000"/>
          <w:sz w:val="24"/>
          <w:lang w:val="ru-RU"/>
        </w:rPr>
        <w:t>/4.</w:t>
      </w:r>
      <w:proofErr w:type="spellStart"/>
      <w:r>
        <w:rPr>
          <w:rFonts w:ascii="Times New Roman" w:eastAsia="Times New Roman" w:hAnsi="Times New Roman"/>
          <w:color w:val="000000"/>
          <w:sz w:val="24"/>
        </w:rPr>
        <w:t>htm</w:t>
      </w:r>
      <w:proofErr w:type="spellEnd"/>
      <w:r w:rsidRPr="00CC29FF">
        <w:rPr>
          <w:rFonts w:ascii="Times New Roman" w:eastAsia="Times New Roman" w:hAnsi="Times New Roman"/>
          <w:color w:val="000000"/>
          <w:sz w:val="24"/>
          <w:lang w:val="ru-RU"/>
        </w:rPr>
        <w:t xml:space="preserve"> </w:t>
      </w:r>
      <w:r w:rsidRPr="00CC29FF">
        <w:rPr>
          <w:lang w:val="ru-RU"/>
        </w:rPr>
        <w:br/>
      </w:r>
      <w:r>
        <w:rPr>
          <w:rFonts w:ascii="Times New Roman" w:eastAsia="Times New Roman" w:hAnsi="Times New Roman"/>
          <w:color w:val="000000"/>
          <w:sz w:val="24"/>
        </w:rPr>
        <w:t>http</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spas</w:t>
      </w:r>
      <w:r w:rsidRPr="00CC29FF">
        <w:rPr>
          <w:rFonts w:ascii="Times New Roman" w:eastAsia="Times New Roman" w:hAnsi="Times New Roman"/>
          <w:color w:val="000000"/>
          <w:sz w:val="24"/>
          <w:lang w:val="ru-RU"/>
        </w:rPr>
        <w:t>-</w:t>
      </w:r>
      <w:r>
        <w:rPr>
          <w:rFonts w:ascii="Times New Roman" w:eastAsia="Times New Roman" w:hAnsi="Times New Roman"/>
          <w:color w:val="000000"/>
          <w:sz w:val="24"/>
        </w:rPr>
        <w:t>extreme</w:t>
      </w:r>
      <w:r w:rsidRPr="00CC29F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670663" w:rsidRPr="00CC29FF" w:rsidRDefault="00670663">
      <w:pPr>
        <w:rPr>
          <w:lang w:val="ru-RU"/>
        </w:rPr>
        <w:sectPr w:rsidR="00670663" w:rsidRPr="00CC29FF">
          <w:pgSz w:w="11900" w:h="16840"/>
          <w:pgMar w:top="298" w:right="650" w:bottom="1440" w:left="666" w:header="720" w:footer="720" w:gutter="0"/>
          <w:cols w:space="720" w:equalWidth="0">
            <w:col w:w="10584" w:space="0"/>
          </w:cols>
          <w:docGrid w:linePitch="360"/>
        </w:sectPr>
      </w:pPr>
    </w:p>
    <w:p w:rsidR="00670663" w:rsidRPr="00CC29FF" w:rsidRDefault="00670663">
      <w:pPr>
        <w:autoSpaceDE w:val="0"/>
        <w:autoSpaceDN w:val="0"/>
        <w:spacing w:after="78" w:line="220" w:lineRule="exact"/>
        <w:rPr>
          <w:lang w:val="ru-RU"/>
        </w:rPr>
      </w:pPr>
    </w:p>
    <w:p w:rsidR="00CC29FF" w:rsidRDefault="00CC29FF" w:rsidP="00CC29FF">
      <w:pPr>
        <w:autoSpaceDE w:val="0"/>
        <w:autoSpaceDN w:val="0"/>
        <w:spacing w:after="0" w:line="408" w:lineRule="auto"/>
        <w:ind w:right="432"/>
        <w:rPr>
          <w:rFonts w:ascii="Times New Roman" w:eastAsia="Times New Roman" w:hAnsi="Times New Roman"/>
          <w:b/>
          <w:color w:val="000000"/>
          <w:sz w:val="24"/>
          <w:lang w:val="ru-RU"/>
        </w:rPr>
      </w:pPr>
      <w:r w:rsidRPr="005B3CEF">
        <w:rPr>
          <w:rFonts w:ascii="Times New Roman" w:eastAsia="Times New Roman" w:hAnsi="Times New Roman"/>
          <w:b/>
          <w:color w:val="000000"/>
          <w:sz w:val="24"/>
          <w:lang w:val="ru-RU"/>
        </w:rPr>
        <w:t xml:space="preserve">УЧЕБНОЕ ОБОРУДОВАНИЕ </w:t>
      </w:r>
    </w:p>
    <w:p w:rsidR="00CC29FF" w:rsidRPr="005B3CEF" w:rsidRDefault="00CC29FF" w:rsidP="00CC29FF">
      <w:pPr>
        <w:autoSpaceDE w:val="0"/>
        <w:autoSpaceDN w:val="0"/>
        <w:spacing w:after="0" w:line="408" w:lineRule="auto"/>
        <w:ind w:right="432"/>
        <w:rPr>
          <w:lang w:val="ru-RU"/>
        </w:rPr>
      </w:pPr>
      <w:r w:rsidRPr="00CB5A8C">
        <w:rPr>
          <w:rFonts w:ascii="TimesNewRomanPSMT" w:hAnsi="TimesNewRomanPSMT"/>
          <w:color w:val="000000"/>
          <w:lang w:val="ru-RU"/>
        </w:rPr>
        <w:t>Учебник «Основы медицинских знаний и здорового образа жизни» Учебник «Основы педагогики и психологии» для 10-11 классов (профильный уровень) Общевоинские уставы Вооруженных Сил Российской Федерации Наставление по стрелковому делу: Основы стрельбы из стрелкового оружия Наставление по стрелковому делу: 7,6 2-мм модернизированный автомат Калашникова Закон Российской Федерации «О воинской обязанности и военной службе» Закон Российской Федерации «О гражданской обороне» Закон Российской Федерации «О защите населения и территорий и от чрезвычайных ситуаций природного и техногенного характера»</w:t>
      </w:r>
      <w:r w:rsidRPr="005B3CEF">
        <w:rPr>
          <w:lang w:val="ru-RU"/>
        </w:rPr>
        <w:br/>
      </w:r>
      <w:r w:rsidRPr="005B3CEF">
        <w:rPr>
          <w:rFonts w:ascii="Times New Roman" w:eastAsia="Times New Roman" w:hAnsi="Times New Roman"/>
          <w:b/>
          <w:color w:val="000000"/>
          <w:sz w:val="24"/>
          <w:lang w:val="ru-RU"/>
        </w:rPr>
        <w:t>ОБОРУДОВАНИЕ ДЛЯ ПРОВЕДЕНИЯ ПРАКТИЧЕСКИХ РАБОТ</w:t>
      </w:r>
    </w:p>
    <w:p w:rsidR="00CC29FF" w:rsidRDefault="00CC29FF" w:rsidP="00CC29FF">
      <w:pPr>
        <w:rPr>
          <w:lang w:val="ru-RU"/>
        </w:rPr>
      </w:pP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Аптечка индивидуальная АИ -2</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Аптечка универсальная «АППОЛО» </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Дозиметр бытовой</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Противогаз ГП -7</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Противогаз ГП -5 </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Носилки</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Индивидуальный противохимический пакет ИПП -11</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Индивидуальный перевязочный пакет ИПП - 1 </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Сумка санинструктора (укомплектованная) </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Макет автомата Калашникова</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 Войсковой прибор химической разведки (ВПХР) </w:t>
      </w:r>
    </w:p>
    <w:p w:rsidR="00CC29FF" w:rsidRDefault="00CC29FF" w:rsidP="00CC29FF">
      <w:pPr>
        <w:rPr>
          <w:rFonts w:ascii="TimesNewRomanPSMT" w:hAnsi="TimesNewRomanPSMT" w:hint="eastAsia"/>
          <w:color w:val="000000"/>
          <w:lang w:val="ru-RU"/>
        </w:rPr>
      </w:pPr>
      <w:r w:rsidRPr="00CB5A8C">
        <w:rPr>
          <w:rFonts w:ascii="TimesNewRomanPSMT" w:hAnsi="TimesNewRomanPSMT"/>
          <w:color w:val="000000"/>
          <w:lang w:val="ru-RU"/>
        </w:rPr>
        <w:t xml:space="preserve">Респиратор ОЗК (Плащ, чулки, перчатки) </w:t>
      </w:r>
    </w:p>
    <w:p w:rsidR="00CC29FF" w:rsidRPr="00CB5A8C" w:rsidRDefault="00CC29FF" w:rsidP="00CC29FF">
      <w:pPr>
        <w:rPr>
          <w:lang w:val="ru-RU"/>
        </w:rPr>
        <w:sectPr w:rsidR="00CC29FF" w:rsidRPr="00CB5A8C">
          <w:pgSz w:w="11900" w:h="16840"/>
          <w:pgMar w:top="298" w:right="650" w:bottom="1440" w:left="666" w:header="720" w:footer="720" w:gutter="0"/>
          <w:cols w:space="720" w:equalWidth="0">
            <w:col w:w="10584" w:space="0"/>
          </w:cols>
          <w:docGrid w:linePitch="360"/>
        </w:sectPr>
      </w:pPr>
      <w:r w:rsidRPr="00CB5A8C">
        <w:rPr>
          <w:rFonts w:ascii="TimesNewRomanPSMT" w:hAnsi="TimesNewRomanPSMT"/>
          <w:color w:val="000000"/>
          <w:lang w:val="ru-RU"/>
        </w:rPr>
        <w:t>Винтовка пневматическая</w:t>
      </w:r>
    </w:p>
    <w:p w:rsidR="00CC29FF" w:rsidRDefault="00CC29FF"/>
    <w:sectPr w:rsidR="00CC29FF"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DejaVu Serif">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447E8"/>
    <w:rsid w:val="0006063C"/>
    <w:rsid w:val="0015074B"/>
    <w:rsid w:val="0029639D"/>
    <w:rsid w:val="00326F90"/>
    <w:rsid w:val="00670663"/>
    <w:rsid w:val="0075257A"/>
    <w:rsid w:val="007D0787"/>
    <w:rsid w:val="0089113A"/>
    <w:rsid w:val="009C29FA"/>
    <w:rsid w:val="00AA1D8D"/>
    <w:rsid w:val="00AE2C21"/>
    <w:rsid w:val="00B47730"/>
    <w:rsid w:val="00C06EA1"/>
    <w:rsid w:val="00CB0664"/>
    <w:rsid w:val="00CC29FF"/>
    <w:rsid w:val="00EF3E7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C5797F68-EF2E-4D42-B2E9-601E8534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13867-9F02-4AE4-B8BD-D65F48500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9856</Words>
  <Characters>56184</Characters>
  <Application>Microsoft Office Word</Application>
  <DocSecurity>0</DocSecurity>
  <Lines>468</Lines>
  <Paragraphs>131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65909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Пользователь</cp:lastModifiedBy>
  <cp:revision>8</cp:revision>
  <dcterms:created xsi:type="dcterms:W3CDTF">2013-12-23T23:15:00Z</dcterms:created>
  <dcterms:modified xsi:type="dcterms:W3CDTF">2023-09-29T06:45:00Z</dcterms:modified>
  <cp:category/>
</cp:coreProperties>
</file>